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583E" w14:textId="108BA8B8" w:rsidR="001F68FC" w:rsidRPr="00690F8A" w:rsidRDefault="00690F8A" w:rsidP="001F68FC">
      <w:pPr>
        <w:rPr>
          <w:rFonts w:ascii="仿宋_GB2312" w:eastAsia="仿宋_GB2312"/>
          <w:sz w:val="32"/>
          <w:szCs w:val="32"/>
        </w:rPr>
      </w:pPr>
      <w:r w:rsidRPr="00690F8A">
        <w:rPr>
          <w:rFonts w:ascii="仿宋_GB2312" w:eastAsia="仿宋_GB2312" w:hint="eastAsia"/>
          <w:sz w:val="32"/>
          <w:szCs w:val="32"/>
        </w:rPr>
        <w:t>6-</w:t>
      </w:r>
      <w:r w:rsidRPr="00690F8A">
        <w:rPr>
          <w:rFonts w:ascii="仿宋_GB2312" w:eastAsia="仿宋_GB2312"/>
          <w:sz w:val="32"/>
          <w:szCs w:val="32"/>
        </w:rPr>
        <w:t>1</w:t>
      </w:r>
    </w:p>
    <w:p w14:paraId="69C21B9C" w14:textId="77777777" w:rsidR="001F68FC" w:rsidRPr="00EE216C" w:rsidRDefault="001F68FC" w:rsidP="001F68FC">
      <w:pPr>
        <w:rPr>
          <w:rFonts w:ascii="仿宋_GB2312" w:eastAsia="仿宋_GB2312"/>
          <w:sz w:val="28"/>
          <w:szCs w:val="28"/>
        </w:rPr>
      </w:pPr>
    </w:p>
    <w:p w14:paraId="56AA2EC0" w14:textId="77777777" w:rsidR="001F68FC" w:rsidRPr="00EE216C" w:rsidRDefault="001F68FC" w:rsidP="001F68FC">
      <w:pPr>
        <w:rPr>
          <w:sz w:val="28"/>
          <w:szCs w:val="28"/>
        </w:rPr>
      </w:pPr>
    </w:p>
    <w:p w14:paraId="59D057FC" w14:textId="77777777" w:rsidR="001F68FC" w:rsidRPr="00EE216C" w:rsidRDefault="001F68FC" w:rsidP="001F68FC">
      <w:pPr>
        <w:rPr>
          <w:sz w:val="28"/>
          <w:szCs w:val="28"/>
        </w:rPr>
      </w:pPr>
    </w:p>
    <w:p w14:paraId="28CC4F64" w14:textId="14EEF1D6" w:rsidR="001F68FC" w:rsidRDefault="00D47444" w:rsidP="001F68FC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中国特色</w:t>
      </w:r>
      <w:r w:rsidR="0010238E">
        <w:rPr>
          <w:rFonts w:eastAsia="黑体" w:hint="eastAsia"/>
          <w:b/>
          <w:sz w:val="52"/>
          <w:szCs w:val="52"/>
        </w:rPr>
        <w:t>现代</w:t>
      </w:r>
      <w:r w:rsidR="001F68FC">
        <w:rPr>
          <w:rFonts w:eastAsia="黑体" w:hint="eastAsia"/>
          <w:b/>
          <w:sz w:val="52"/>
          <w:szCs w:val="52"/>
        </w:rPr>
        <w:t>学徒制</w:t>
      </w:r>
    </w:p>
    <w:p w14:paraId="410E77EF" w14:textId="77777777" w:rsidR="001F68FC" w:rsidRDefault="00D47444" w:rsidP="001F68FC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申报</w:t>
      </w:r>
      <w:r w:rsidR="001F68FC" w:rsidRPr="00EE216C">
        <w:rPr>
          <w:rFonts w:eastAsia="黑体"/>
          <w:b/>
          <w:sz w:val="52"/>
          <w:szCs w:val="52"/>
        </w:rPr>
        <w:t>书</w:t>
      </w:r>
    </w:p>
    <w:p w14:paraId="4054DBC9" w14:textId="44E29CE8" w:rsidR="001F68FC" w:rsidRDefault="001F68FC" w:rsidP="001F68FC">
      <w:pPr>
        <w:jc w:val="center"/>
        <w:rPr>
          <w:rFonts w:ascii="仿宋_GB2312" w:eastAsia="仿宋_GB2312"/>
          <w:sz w:val="52"/>
          <w:szCs w:val="52"/>
        </w:rPr>
      </w:pPr>
    </w:p>
    <w:p w14:paraId="44AA36DD" w14:textId="77777777" w:rsidR="009F4C6B" w:rsidRPr="00EE216C" w:rsidRDefault="009F4C6B" w:rsidP="001F68FC">
      <w:pPr>
        <w:jc w:val="center"/>
        <w:rPr>
          <w:rFonts w:eastAsia="黑体"/>
          <w:b/>
          <w:sz w:val="52"/>
          <w:szCs w:val="52"/>
        </w:rPr>
      </w:pPr>
    </w:p>
    <w:p w14:paraId="128072CF" w14:textId="77777777" w:rsidR="001F68FC" w:rsidRPr="00EE216C" w:rsidRDefault="001F68FC" w:rsidP="001F68FC">
      <w:pPr>
        <w:spacing w:line="360" w:lineRule="auto"/>
        <w:rPr>
          <w:rFonts w:eastAsia="黑体"/>
          <w:sz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828"/>
      </w:tblGrid>
      <w:tr w:rsidR="001F68FC" w:rsidRPr="00EE216C" w14:paraId="5EE66955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64C118EF" w14:textId="77777777" w:rsidR="001F68FC" w:rsidRPr="00EE216C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</w:rPr>
              <w:t>名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</w:rPr>
              <w:t>称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    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</w:t>
            </w:r>
            <w:r w:rsidRPr="00EE216C"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                </w:t>
            </w:r>
          </w:p>
        </w:tc>
      </w:tr>
      <w:tr w:rsidR="001F68FC" w:rsidRPr="00EE216C" w14:paraId="34E0569F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4863B9EB" w14:textId="77777777" w:rsidR="001F68FC" w:rsidRPr="00EE216C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类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型</w:t>
            </w:r>
            <w:r w:rsidRPr="00EE216C">
              <w:rPr>
                <w:rFonts w:eastAsia="黑体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                   </w:t>
            </w:r>
          </w:p>
        </w:tc>
      </w:tr>
      <w:tr w:rsidR="00AB170A" w:rsidRPr="00EE216C" w14:paraId="34482154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1D67DAF8" w14:textId="77777777" w:rsidR="00AB170A" w:rsidRPr="00BC52C1" w:rsidRDefault="00D06D71" w:rsidP="00C91775">
            <w:pPr>
              <w:spacing w:line="360" w:lineRule="auto"/>
              <w:rPr>
                <w:rFonts w:eastAsia="黑体"/>
                <w:spacing w:val="20"/>
                <w:sz w:val="30"/>
                <w:szCs w:val="30"/>
              </w:rPr>
            </w:pPr>
            <w:r w:rsidRPr="00D06D71">
              <w:rPr>
                <w:rFonts w:eastAsia="黑体" w:hint="eastAsia"/>
                <w:spacing w:val="20"/>
                <w:sz w:val="30"/>
                <w:szCs w:val="30"/>
              </w:rPr>
              <w:t>项目负责人</w:t>
            </w:r>
            <w:r w:rsidRPr="00D06D71">
              <w:rPr>
                <w:rFonts w:eastAsia="黑体"/>
                <w:spacing w:val="20"/>
                <w:sz w:val="30"/>
                <w:szCs w:val="30"/>
              </w:rPr>
              <w:t xml:space="preserve">  </w:t>
            </w:r>
            <w:r w:rsidRPr="00D06D71">
              <w:rPr>
                <w:rFonts w:eastAsia="黑体"/>
                <w:spacing w:val="20"/>
                <w:sz w:val="30"/>
                <w:szCs w:val="30"/>
                <w:u w:val="single"/>
              </w:rPr>
              <w:t xml:space="preserve">                                </w:t>
            </w:r>
          </w:p>
        </w:tc>
      </w:tr>
      <w:tr w:rsidR="001F68FC" w:rsidRPr="00EE216C" w14:paraId="25059899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4E33670F" w14:textId="77777777" w:rsidR="001F68FC" w:rsidRPr="00EE216C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 w:rsidRPr="00EE216C">
              <w:rPr>
                <w:rFonts w:eastAsia="黑体" w:hint="eastAsia"/>
                <w:sz w:val="30"/>
                <w:szCs w:val="30"/>
              </w:rPr>
              <w:t>填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</w:rPr>
              <w:t>表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</w:rPr>
              <w:t>日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</w:rPr>
              <w:t>期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  <w:u w:val="single"/>
              </w:rPr>
              <w:t xml:space="preserve">                                   </w:t>
            </w:r>
          </w:p>
        </w:tc>
      </w:tr>
      <w:tr w:rsidR="001F68FC" w:rsidRPr="00EE216C" w14:paraId="5B942558" w14:textId="77777777" w:rsidTr="00C91775">
        <w:trPr>
          <w:trHeight w:val="243"/>
          <w:jc w:val="center"/>
        </w:trPr>
        <w:tc>
          <w:tcPr>
            <w:tcW w:w="6828" w:type="dxa"/>
            <w:vAlign w:val="bottom"/>
          </w:tcPr>
          <w:p w14:paraId="62BBD981" w14:textId="77777777" w:rsidR="001F68FC" w:rsidRPr="006E3C33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</w:p>
        </w:tc>
      </w:tr>
    </w:tbl>
    <w:p w14:paraId="5D6987FE" w14:textId="77777777" w:rsidR="001F68FC" w:rsidRPr="00EE216C" w:rsidRDefault="001F68FC" w:rsidP="001F68FC">
      <w:pPr>
        <w:ind w:rightChars="187" w:right="393"/>
        <w:jc w:val="center"/>
        <w:rPr>
          <w:rFonts w:eastAsia="黑体"/>
          <w:noProof/>
          <w:sz w:val="32"/>
          <w:szCs w:val="32"/>
        </w:rPr>
      </w:pPr>
    </w:p>
    <w:p w14:paraId="3493121C" w14:textId="77777777" w:rsidR="00AB170A" w:rsidRDefault="00D47444" w:rsidP="001F68FC">
      <w:pPr>
        <w:ind w:rightChars="187" w:right="393"/>
        <w:jc w:val="center"/>
        <w:rPr>
          <w:rFonts w:eastAsia="黑体"/>
          <w:noProof/>
          <w:sz w:val="36"/>
          <w:szCs w:val="36"/>
        </w:rPr>
      </w:pPr>
      <w:r>
        <w:rPr>
          <w:rFonts w:eastAsia="黑体" w:hint="eastAsia"/>
          <w:noProof/>
          <w:sz w:val="36"/>
          <w:szCs w:val="36"/>
        </w:rPr>
        <w:t>安徽省教育厅</w:t>
      </w:r>
      <w:r w:rsidR="00AB170A">
        <w:rPr>
          <w:rFonts w:eastAsia="黑体" w:hint="eastAsia"/>
          <w:noProof/>
          <w:sz w:val="36"/>
          <w:szCs w:val="36"/>
        </w:rPr>
        <w:t xml:space="preserve">  </w:t>
      </w:r>
      <w:r w:rsidR="00AB170A">
        <w:rPr>
          <w:rFonts w:eastAsia="黑体" w:hint="eastAsia"/>
          <w:noProof/>
          <w:sz w:val="36"/>
          <w:szCs w:val="36"/>
        </w:rPr>
        <w:t>制</w:t>
      </w:r>
    </w:p>
    <w:p w14:paraId="092A9929" w14:textId="77777777" w:rsidR="001F68FC" w:rsidRPr="00EE216C" w:rsidRDefault="00BC52C1" w:rsidP="001F68FC">
      <w:pPr>
        <w:ind w:rightChars="187" w:right="393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20</w:t>
      </w:r>
      <w:r w:rsidR="00D47444">
        <w:rPr>
          <w:rFonts w:eastAsia="黑体" w:hint="eastAsia"/>
          <w:sz w:val="36"/>
          <w:szCs w:val="36"/>
        </w:rPr>
        <w:t>21</w:t>
      </w:r>
      <w:r>
        <w:rPr>
          <w:rFonts w:eastAsia="黑体" w:hint="eastAsia"/>
          <w:sz w:val="36"/>
          <w:szCs w:val="36"/>
        </w:rPr>
        <w:t>年</w:t>
      </w:r>
      <w:r w:rsidR="00D47444">
        <w:rPr>
          <w:rFonts w:eastAsia="黑体" w:hint="eastAsia"/>
          <w:sz w:val="36"/>
          <w:szCs w:val="36"/>
        </w:rPr>
        <w:t>9</w:t>
      </w:r>
      <w:r w:rsidR="00793A64">
        <w:rPr>
          <w:rFonts w:eastAsia="黑体" w:hint="eastAsia"/>
          <w:sz w:val="36"/>
          <w:szCs w:val="36"/>
        </w:rPr>
        <w:t>月</w:t>
      </w:r>
    </w:p>
    <w:p w14:paraId="42427D55" w14:textId="77777777" w:rsidR="001F68FC" w:rsidRPr="00EE216C" w:rsidRDefault="001F68FC" w:rsidP="001F68FC">
      <w:pPr>
        <w:rPr>
          <w:rFonts w:eastAsia="黑体"/>
          <w:sz w:val="36"/>
        </w:rPr>
        <w:sectPr w:rsidR="001F68FC" w:rsidRPr="00EE216C" w:rsidSect="00793A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 w:code="9"/>
          <w:pgMar w:top="1418" w:right="1440" w:bottom="1418" w:left="1440" w:header="851" w:footer="992" w:gutter="0"/>
          <w:pgNumType w:start="1"/>
          <w:cols w:space="720"/>
          <w:titlePg/>
          <w:docGrid w:linePitch="312"/>
        </w:sectPr>
      </w:pPr>
    </w:p>
    <w:p w14:paraId="0BCEEBA4" w14:textId="77777777" w:rsidR="001F68FC" w:rsidRPr="006003B1" w:rsidRDefault="001F68FC" w:rsidP="001F68FC">
      <w:pPr>
        <w:pageBreakBefore/>
        <w:spacing w:line="360" w:lineRule="auto"/>
        <w:outlineLvl w:val="0"/>
        <w:rPr>
          <w:rFonts w:ascii="仿宋_GB2312" w:eastAsia="仿宋_GB2312"/>
          <w:bCs/>
          <w:sz w:val="28"/>
          <w:szCs w:val="28"/>
        </w:rPr>
      </w:pPr>
      <w:bookmarkStart w:id="0" w:name="_Toc325239610"/>
      <w:r w:rsidRPr="00EE216C">
        <w:rPr>
          <w:rFonts w:eastAsia="黑体"/>
          <w:bCs/>
          <w:sz w:val="28"/>
          <w:szCs w:val="28"/>
        </w:rPr>
        <w:lastRenderedPageBreak/>
        <w:t>1</w:t>
      </w:r>
      <w:r w:rsidRPr="00EE216C">
        <w:rPr>
          <w:rFonts w:eastAsia="黑体"/>
          <w:bCs/>
          <w:sz w:val="28"/>
          <w:szCs w:val="28"/>
        </w:rPr>
        <w:t>．项目基本情况</w:t>
      </w:r>
      <w:bookmarkEnd w:id="0"/>
      <w:r w:rsidR="006003B1" w:rsidRPr="006003B1">
        <w:rPr>
          <w:rFonts w:ascii="仿宋_GB2312" w:eastAsia="仿宋_GB2312" w:hint="eastAsia"/>
          <w:bCs/>
          <w:sz w:val="28"/>
          <w:szCs w:val="28"/>
        </w:rPr>
        <w:t>（</w:t>
      </w:r>
      <w:r w:rsidR="006003B1" w:rsidRPr="006003B1">
        <w:rPr>
          <w:rFonts w:ascii="仿宋_GB2312" w:eastAsia="仿宋_GB2312" w:hAnsi="黑体" w:hint="eastAsia"/>
          <w:sz w:val="28"/>
          <w:szCs w:val="28"/>
        </w:rPr>
        <w:t>800字</w:t>
      </w:r>
      <w:r w:rsidR="006003B1" w:rsidRPr="006003B1">
        <w:rPr>
          <w:rFonts w:ascii="仿宋_GB2312" w:eastAsia="仿宋_GB2312" w:hint="eastAsia"/>
          <w:bCs/>
          <w:sz w:val="28"/>
          <w:szCs w:val="28"/>
        </w:rPr>
        <w:t>）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103"/>
        <w:gridCol w:w="13071"/>
      </w:tblGrid>
      <w:tr w:rsidR="001F68FC" w:rsidRPr="00EE216C" w14:paraId="29AC406A" w14:textId="77777777" w:rsidTr="00095088">
        <w:trPr>
          <w:cantSplit/>
          <w:trHeight w:val="6923"/>
          <w:jc w:val="center"/>
        </w:trPr>
        <w:tc>
          <w:tcPr>
            <w:tcW w:w="389" w:type="pct"/>
            <w:vAlign w:val="center"/>
          </w:tcPr>
          <w:p w14:paraId="1C32AA2D" w14:textId="77777777" w:rsidR="001F68FC" w:rsidRPr="006003B1" w:rsidRDefault="001F68FC" w:rsidP="00C91775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建设总</w:t>
            </w:r>
          </w:p>
          <w:p w14:paraId="5EB751A5" w14:textId="77777777" w:rsidR="001F68FC" w:rsidRPr="006003B1" w:rsidRDefault="001F68FC" w:rsidP="00C91775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目标及</w:t>
            </w:r>
          </w:p>
          <w:p w14:paraId="39C403DA" w14:textId="77777777" w:rsidR="001F68FC" w:rsidRPr="006003B1" w:rsidRDefault="001F68FC" w:rsidP="00C91775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具体目标</w:t>
            </w:r>
          </w:p>
        </w:tc>
        <w:tc>
          <w:tcPr>
            <w:tcW w:w="4611" w:type="pct"/>
          </w:tcPr>
          <w:p w14:paraId="2FD4A507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bookmarkStart w:id="1" w:name="_Toc168301162"/>
            <w:bookmarkStart w:id="2" w:name="_Toc168301484"/>
            <w:bookmarkStart w:id="3" w:name="_Toc182216241"/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建设总目标</w:t>
            </w:r>
            <w:bookmarkEnd w:id="1"/>
            <w:bookmarkEnd w:id="2"/>
            <w:bookmarkEnd w:id="3"/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：</w:t>
            </w:r>
          </w:p>
          <w:p w14:paraId="0BCBC76D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23AE57D2" w14:textId="77777777" w:rsidR="001F68FC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26BE81B" w14:textId="77777777" w:rsid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0B44554" w14:textId="77777777" w:rsid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ED46230" w14:textId="77777777" w:rsid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4C78789" w14:textId="77777777" w:rsidR="006003B1" w:rsidRP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5A739CE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具体目标：</w:t>
            </w:r>
          </w:p>
          <w:p w14:paraId="2B618607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75F8D7D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7C3D12D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E3C59E0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6C50DEDB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5827AC1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</w:tbl>
    <w:p w14:paraId="502FF78D" w14:textId="77777777" w:rsidR="001F68FC" w:rsidRPr="001F68FC" w:rsidRDefault="001F68FC" w:rsidP="001F68FC">
      <w:pPr>
        <w:pageBreakBefore/>
        <w:spacing w:line="360" w:lineRule="auto"/>
        <w:outlineLvl w:val="0"/>
        <w:rPr>
          <w:rFonts w:eastAsia="黑体"/>
          <w:bCs/>
          <w:sz w:val="28"/>
          <w:szCs w:val="28"/>
        </w:rPr>
      </w:pPr>
      <w:r w:rsidRPr="001F68FC">
        <w:rPr>
          <w:rFonts w:eastAsia="黑体" w:hint="eastAsia"/>
          <w:bCs/>
          <w:sz w:val="28"/>
          <w:szCs w:val="28"/>
        </w:rPr>
        <w:lastRenderedPageBreak/>
        <w:t>2.</w:t>
      </w:r>
      <w:r>
        <w:rPr>
          <w:rFonts w:eastAsia="黑体" w:hint="eastAsia"/>
          <w:bCs/>
          <w:sz w:val="28"/>
          <w:szCs w:val="28"/>
        </w:rPr>
        <w:t>分年度目标及</w:t>
      </w:r>
      <w:r w:rsidRPr="001F68FC">
        <w:rPr>
          <w:rFonts w:eastAsia="黑体" w:hint="eastAsia"/>
          <w:bCs/>
          <w:sz w:val="28"/>
          <w:szCs w:val="28"/>
        </w:rPr>
        <w:t>验收要点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84"/>
        <w:gridCol w:w="5528"/>
        <w:gridCol w:w="5562"/>
      </w:tblGrid>
      <w:tr w:rsidR="0016182B" w:rsidRPr="006003B1" w14:paraId="3E97F30D" w14:textId="77777777" w:rsidTr="0016182B">
        <w:trPr>
          <w:cantSplit/>
          <w:trHeight w:val="749"/>
          <w:jc w:val="center"/>
        </w:trPr>
        <w:tc>
          <w:tcPr>
            <w:tcW w:w="1088" w:type="pct"/>
            <w:vAlign w:val="center"/>
          </w:tcPr>
          <w:p w14:paraId="5B38BC48" w14:textId="77777777" w:rsidR="0016182B" w:rsidRPr="006003B1" w:rsidRDefault="0016182B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建设内容</w:t>
            </w:r>
          </w:p>
        </w:tc>
        <w:tc>
          <w:tcPr>
            <w:tcW w:w="1950" w:type="pct"/>
            <w:vAlign w:val="center"/>
          </w:tcPr>
          <w:p w14:paraId="2A9BEAC0" w14:textId="77777777" w:rsidR="0016182B" w:rsidRPr="006003B1" w:rsidRDefault="00D47444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月</w:t>
            </w:r>
          </w:p>
          <w:p w14:paraId="3A89A45D" w14:textId="77777777" w:rsidR="0016182B" w:rsidRPr="006003B1" w:rsidRDefault="0016182B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kern w:val="0"/>
                <w:sz w:val="24"/>
              </w:rPr>
              <w:t>（预期目标、验收要点）</w:t>
            </w:r>
          </w:p>
        </w:tc>
        <w:tc>
          <w:tcPr>
            <w:tcW w:w="1962" w:type="pct"/>
            <w:vAlign w:val="center"/>
          </w:tcPr>
          <w:p w14:paraId="4D734ABE" w14:textId="77777777" w:rsidR="0016182B" w:rsidRPr="006003B1" w:rsidRDefault="00D47444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月</w:t>
            </w:r>
          </w:p>
          <w:p w14:paraId="5B073563" w14:textId="77777777" w:rsidR="0016182B" w:rsidRPr="006003B1" w:rsidRDefault="0016182B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kern w:val="0"/>
                <w:sz w:val="24"/>
              </w:rPr>
              <w:t>（预期目标、验收要点）</w:t>
            </w:r>
          </w:p>
        </w:tc>
      </w:tr>
      <w:tr w:rsidR="0016182B" w:rsidRPr="006003B1" w14:paraId="7A6AEF43" w14:textId="77777777" w:rsidTr="0016182B">
        <w:trPr>
          <w:cantSplit/>
          <w:trHeight w:val="1652"/>
          <w:jc w:val="center"/>
        </w:trPr>
        <w:tc>
          <w:tcPr>
            <w:tcW w:w="1088" w:type="pct"/>
            <w:vAlign w:val="center"/>
          </w:tcPr>
          <w:p w14:paraId="66541CA0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sz w:val="24"/>
              </w:rPr>
            </w:pPr>
            <w:r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1.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校企</w:t>
            </w:r>
            <w:r w:rsidR="003D31A8">
              <w:rPr>
                <w:rFonts w:ascii="仿宋_GB2312" w:eastAsia="仿宋_GB2312" w:hint="eastAsia"/>
                <w:bCs/>
                <w:kern w:val="0"/>
                <w:sz w:val="24"/>
              </w:rPr>
              <w:t>“双主体”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育人机制</w:t>
            </w:r>
          </w:p>
          <w:p w14:paraId="43DB1D56" w14:textId="77777777" w:rsidR="0016182B" w:rsidRPr="006003B1" w:rsidRDefault="0016182B" w:rsidP="006003B1">
            <w:pPr>
              <w:widowControl/>
              <w:spacing w:line="260" w:lineRule="exac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480145B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73DC05F2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ADD02E8" w14:textId="77777777" w:rsidR="0016182B" w:rsidRPr="006003B1" w:rsidRDefault="0016182B" w:rsidP="00170F0F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1962" w:type="pct"/>
            <w:vAlign w:val="center"/>
          </w:tcPr>
          <w:p w14:paraId="6BC570FE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08CC400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347F411" w14:textId="77777777" w:rsidR="0016182B" w:rsidRPr="006003B1" w:rsidRDefault="0016182B" w:rsidP="00170F0F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16182B" w:rsidRPr="006003B1" w14:paraId="18D0C76A" w14:textId="77777777" w:rsidTr="0016182B">
        <w:trPr>
          <w:cantSplit/>
          <w:trHeight w:val="1959"/>
          <w:jc w:val="center"/>
        </w:trPr>
        <w:tc>
          <w:tcPr>
            <w:tcW w:w="1088" w:type="pct"/>
            <w:vAlign w:val="center"/>
          </w:tcPr>
          <w:p w14:paraId="7369DB4B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2.招生招工一体化</w:t>
            </w:r>
          </w:p>
          <w:p w14:paraId="3F0ECA0D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356A2DAA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45669D8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CB67540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4EBCE1F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3F3629D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BEFAD71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4DD9274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53485424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638A393E" w14:textId="77777777" w:rsidTr="0016182B">
        <w:trPr>
          <w:cantSplit/>
          <w:trHeight w:val="1974"/>
          <w:jc w:val="center"/>
        </w:trPr>
        <w:tc>
          <w:tcPr>
            <w:tcW w:w="1088" w:type="pct"/>
            <w:vAlign w:val="center"/>
          </w:tcPr>
          <w:p w14:paraId="1C7EFB49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3.人才培养制度和标准</w:t>
            </w:r>
          </w:p>
          <w:p w14:paraId="4E7AE7D3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5C1C6E5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49C277B1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476AAF3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17890A7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7F633711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C447E1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AA5F606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1BDC0A7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46D497E8" w14:textId="77777777" w:rsidTr="0016182B">
        <w:trPr>
          <w:cantSplit/>
          <w:trHeight w:val="2245"/>
          <w:jc w:val="center"/>
        </w:trPr>
        <w:tc>
          <w:tcPr>
            <w:tcW w:w="1088" w:type="pct"/>
            <w:vAlign w:val="center"/>
          </w:tcPr>
          <w:p w14:paraId="48C2DA56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lastRenderedPageBreak/>
              <w:t>4.</w:t>
            </w:r>
            <w:r>
              <w:rPr>
                <w:rFonts w:ascii="仿宋_GB2312" w:eastAsia="仿宋_GB2312" w:hAnsi="宋体" w:hint="eastAsia"/>
                <w:sz w:val="24"/>
              </w:rPr>
              <w:t>校企互聘共用的</w:t>
            </w:r>
            <w:r w:rsidR="00426231">
              <w:rPr>
                <w:rFonts w:ascii="仿宋_GB2312" w:eastAsia="仿宋_GB2312" w:hAnsi="宋体" w:hint="eastAsia"/>
                <w:sz w:val="24"/>
              </w:rPr>
              <w:t>教师</w:t>
            </w:r>
            <w:r>
              <w:rPr>
                <w:rFonts w:ascii="仿宋_GB2312" w:eastAsia="仿宋_GB2312" w:hAnsi="宋体" w:hint="eastAsia"/>
                <w:sz w:val="24"/>
              </w:rPr>
              <w:t>队伍</w:t>
            </w:r>
          </w:p>
          <w:p w14:paraId="763EF4C6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68414078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2A533534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52CDE2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3553B5A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676D34BD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638D2BC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39D5211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40639193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2DE204FB" w14:textId="77777777" w:rsidTr="0016182B">
        <w:trPr>
          <w:cantSplit/>
          <w:trHeight w:val="2248"/>
          <w:jc w:val="center"/>
        </w:trPr>
        <w:tc>
          <w:tcPr>
            <w:tcW w:w="1088" w:type="pct"/>
            <w:vAlign w:val="center"/>
          </w:tcPr>
          <w:p w14:paraId="64D48183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5.</w:t>
            </w:r>
            <w:r>
              <w:rPr>
                <w:rFonts w:ascii="仿宋_GB2312" w:eastAsia="仿宋_GB2312" w:hAnsi="宋体" w:hint="eastAsia"/>
                <w:sz w:val="24"/>
              </w:rPr>
              <w:t>体现</w:t>
            </w:r>
            <w:r w:rsidRPr="006003B1">
              <w:rPr>
                <w:rFonts w:ascii="仿宋_GB2312" w:eastAsia="仿宋_GB2312" w:hAnsi="宋体" w:hint="eastAsia"/>
                <w:sz w:val="24"/>
              </w:rPr>
              <w:t>现代学徒制</w:t>
            </w:r>
            <w:r>
              <w:rPr>
                <w:rFonts w:ascii="仿宋_GB2312" w:eastAsia="仿宋_GB2312" w:hAnsi="宋体" w:hint="eastAsia"/>
                <w:sz w:val="24"/>
              </w:rPr>
              <w:t>特点的</w:t>
            </w:r>
            <w:r w:rsidRPr="006003B1">
              <w:rPr>
                <w:rFonts w:ascii="仿宋_GB2312" w:eastAsia="仿宋_GB2312" w:hAnsi="宋体" w:hint="eastAsia"/>
                <w:sz w:val="24"/>
              </w:rPr>
              <w:t>管理制度</w:t>
            </w:r>
          </w:p>
          <w:p w14:paraId="47795D73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1602DCF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06E3E7E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7044E35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1DD2203A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212B1DB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0E20151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7FD5760E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3B1EF67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5C5E5E6D" w14:textId="77777777" w:rsidTr="0016182B">
        <w:trPr>
          <w:cantSplit/>
          <w:trHeight w:val="2961"/>
          <w:jc w:val="center"/>
        </w:trPr>
        <w:tc>
          <w:tcPr>
            <w:tcW w:w="1088" w:type="pct"/>
            <w:vAlign w:val="center"/>
          </w:tcPr>
          <w:p w14:paraId="52E5CB2D" w14:textId="77777777" w:rsidR="0016182B" w:rsidRPr="006003B1" w:rsidRDefault="0016182B" w:rsidP="001F68FC">
            <w:pPr>
              <w:adjustRightInd w:val="0"/>
              <w:snapToGrid w:val="0"/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6.其他</w:t>
            </w:r>
          </w:p>
          <w:p w14:paraId="54B06DD0" w14:textId="77777777" w:rsidR="0016182B" w:rsidRPr="006003B1" w:rsidRDefault="0016182B" w:rsidP="001F68FC">
            <w:pPr>
              <w:adjustRightInd w:val="0"/>
              <w:snapToGrid w:val="0"/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0F71B70E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8885C8B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2530CC6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071DDE53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1FE6DA31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764D3A93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BCD2320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57C930B4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2B597129" w14:textId="77777777" w:rsidR="00564F01" w:rsidRDefault="00564F01"/>
    <w:p w14:paraId="21570B83" w14:textId="77777777" w:rsidR="001F68FC" w:rsidRPr="00564F01" w:rsidRDefault="00564F01" w:rsidP="006003B1">
      <w:pPr>
        <w:widowControl/>
        <w:jc w:val="left"/>
        <w:rPr>
          <w:rFonts w:eastAsia="黑体"/>
          <w:bCs/>
          <w:sz w:val="28"/>
          <w:szCs w:val="28"/>
        </w:rPr>
      </w:pPr>
      <w:r>
        <w:br w:type="page"/>
      </w:r>
      <w:r w:rsidRPr="00564F01">
        <w:rPr>
          <w:rFonts w:eastAsia="黑体" w:hint="eastAsia"/>
          <w:bCs/>
          <w:sz w:val="28"/>
          <w:szCs w:val="28"/>
        </w:rPr>
        <w:lastRenderedPageBreak/>
        <w:t>3.</w:t>
      </w:r>
      <w:r w:rsidRPr="00564F01">
        <w:rPr>
          <w:rFonts w:eastAsia="黑体" w:hint="eastAsia"/>
          <w:bCs/>
          <w:sz w:val="28"/>
          <w:szCs w:val="28"/>
        </w:rPr>
        <w:t>资金预算表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973"/>
        <w:gridCol w:w="2302"/>
        <w:gridCol w:w="1973"/>
        <w:gridCol w:w="1973"/>
        <w:gridCol w:w="2702"/>
        <w:gridCol w:w="2101"/>
      </w:tblGrid>
      <w:tr w:rsidR="00AB170A" w:rsidRPr="00EE103C" w14:paraId="75AC9025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5D5C" w14:textId="77777777" w:rsidR="00AB170A" w:rsidRPr="00B023BC" w:rsidRDefault="00AB170A" w:rsidP="00AB170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51CF" w14:textId="77777777" w:rsidR="00AB170A" w:rsidRPr="00B023BC" w:rsidRDefault="00AB170A" w:rsidP="00AB170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65A9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B023BC">
              <w:rPr>
                <w:rFonts w:ascii="仿宋_GB2312" w:eastAsia="仿宋_GB2312" w:hint="eastAsia"/>
                <w:sz w:val="24"/>
              </w:rPr>
              <w:t>支出项目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0113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企业投入资金</w:t>
            </w:r>
          </w:p>
          <w:p w14:paraId="04251956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AD25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学校投入资金</w:t>
            </w:r>
          </w:p>
          <w:p w14:paraId="0B842110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443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省级财政投入资金</w:t>
            </w:r>
          </w:p>
          <w:p w14:paraId="63174A0B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83EE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其他资金</w:t>
            </w:r>
          </w:p>
          <w:p w14:paraId="50520592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</w:tr>
      <w:tr w:rsidR="00AB170A" w:rsidRPr="00EE103C" w14:paraId="4D3FB514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E10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116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7A81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64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2FF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27B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1D3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1312B918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AD2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EEA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B4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E9A2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AB7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D63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AC1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0B2FCBE4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780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7C9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7078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98D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4381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65B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B34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50E25F69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B18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A81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5398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D4F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22E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D8D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BEC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0E1C7B02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22C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DC4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666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A315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4DC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630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8D1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11CAE746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26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CA0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4A1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03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DAE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E55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825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3BEB391B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D9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C67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5C3A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6F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A2F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8B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668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386C73B8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9D58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1F52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6B4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382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A382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7151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80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6F649791" w14:textId="77777777" w:rsidTr="00AB170A"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33D5" w14:textId="77777777" w:rsidR="00AB170A" w:rsidRPr="00B023BC" w:rsidRDefault="00AB170A" w:rsidP="00AB170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51F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280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966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987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14:paraId="01179894" w14:textId="77777777" w:rsidR="00AB170A" w:rsidRDefault="00AB170A">
      <w:pPr>
        <w:rPr>
          <w:rFonts w:ascii="黑体" w:eastAsia="黑体" w:hAnsi="黑体"/>
          <w:sz w:val="28"/>
          <w:szCs w:val="28"/>
        </w:rPr>
      </w:pPr>
    </w:p>
    <w:p w14:paraId="014525D5" w14:textId="77777777" w:rsidR="00564F01" w:rsidRPr="0066243E" w:rsidRDefault="00AB170A" w:rsidP="0093442B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  <w:r w:rsidR="0066243E" w:rsidRPr="0066243E">
        <w:rPr>
          <w:rFonts w:ascii="黑体" w:eastAsia="黑体" w:hAnsi="黑体" w:hint="eastAsia"/>
          <w:sz w:val="28"/>
          <w:szCs w:val="28"/>
        </w:rPr>
        <w:lastRenderedPageBreak/>
        <w:t>4.</w:t>
      </w:r>
      <w:r w:rsidR="00D47444">
        <w:rPr>
          <w:rFonts w:ascii="黑体" w:eastAsia="黑体" w:hAnsi="黑体" w:hint="eastAsia"/>
          <w:sz w:val="28"/>
          <w:szCs w:val="28"/>
        </w:rPr>
        <w:t>申报</w:t>
      </w:r>
      <w:r w:rsidR="0066243E" w:rsidRPr="0066243E">
        <w:rPr>
          <w:rFonts w:ascii="黑体" w:eastAsia="黑体" w:hAnsi="黑体" w:hint="eastAsia"/>
          <w:sz w:val="28"/>
          <w:szCs w:val="28"/>
        </w:rPr>
        <w:t>单位意见</w:t>
      </w:r>
    </w:p>
    <w:tbl>
      <w:tblPr>
        <w:tblW w:w="13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75"/>
      </w:tblGrid>
      <w:tr w:rsidR="0066243E" w:rsidRPr="000136EF" w14:paraId="3A26F10F" w14:textId="77777777" w:rsidTr="0066243E">
        <w:trPr>
          <w:cantSplit/>
          <w:trHeight w:val="2629"/>
          <w:jc w:val="center"/>
        </w:trPr>
        <w:tc>
          <w:tcPr>
            <w:tcW w:w="1337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54C91B78" w14:textId="77777777" w:rsidR="0066243E" w:rsidRPr="000136EF" w:rsidRDefault="0066243E" w:rsidP="00D47444">
            <w:pPr>
              <w:spacing w:beforeLines="50" w:before="156" w:line="300" w:lineRule="exact"/>
              <w:rPr>
                <w:rFonts w:ascii="黑体" w:eastAsia="黑体" w:hAnsi="黑体"/>
                <w:sz w:val="24"/>
              </w:rPr>
            </w:pPr>
            <w:r w:rsidRPr="000136EF">
              <w:rPr>
                <w:rFonts w:ascii="黑体" w:eastAsia="黑体" w:hAnsi="黑体" w:hint="eastAsia"/>
                <w:sz w:val="24"/>
              </w:rPr>
              <w:t>单位承诺：</w:t>
            </w:r>
          </w:p>
          <w:p w14:paraId="422FADAF" w14:textId="77777777" w:rsidR="00D06D71" w:rsidRDefault="00D06D71" w:rsidP="00D47444">
            <w:pPr>
              <w:spacing w:beforeLines="25" w:before="78" w:line="48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66243E" w:rsidRPr="000136EF" w14:paraId="017C1640" w14:textId="77777777" w:rsidTr="000E705E">
        <w:trPr>
          <w:cantSplit/>
          <w:trHeight w:val="421"/>
          <w:jc w:val="center"/>
        </w:trPr>
        <w:tc>
          <w:tcPr>
            <w:tcW w:w="1337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FAA82A" w14:textId="77777777" w:rsidR="0066243E" w:rsidRPr="000136EF" w:rsidRDefault="0066243E" w:rsidP="00C91775">
            <w:pPr>
              <w:wordWrap w:val="0"/>
              <w:spacing w:line="420" w:lineRule="exact"/>
              <w:jc w:val="right"/>
              <w:rPr>
                <w:rFonts w:ascii="仿宋_GB2312" w:eastAsia="仿宋_GB2312"/>
                <w:sz w:val="24"/>
              </w:rPr>
            </w:pPr>
            <w:r w:rsidRPr="000136EF">
              <w:rPr>
                <w:rFonts w:ascii="仿宋_GB2312" w:eastAsia="仿宋_GB2312" w:hint="eastAsia"/>
                <w:sz w:val="24"/>
              </w:rPr>
              <w:t xml:space="preserve">承担单位（公 章）                  </w:t>
            </w:r>
          </w:p>
          <w:p w14:paraId="65121352" w14:textId="77777777" w:rsidR="0066243E" w:rsidRPr="000136EF" w:rsidRDefault="0066243E" w:rsidP="00C91775">
            <w:pPr>
              <w:wordWrap w:val="0"/>
              <w:spacing w:line="420" w:lineRule="exact"/>
              <w:ind w:firstLineChars="300" w:firstLine="720"/>
              <w:jc w:val="right"/>
              <w:rPr>
                <w:rFonts w:ascii="仿宋_GB2312" w:eastAsia="仿宋_GB2312"/>
                <w:sz w:val="24"/>
              </w:rPr>
            </w:pPr>
            <w:r w:rsidRPr="000136EF">
              <w:rPr>
                <w:rFonts w:ascii="仿宋_GB2312" w:eastAsia="仿宋_GB2312" w:hint="eastAsia"/>
                <w:sz w:val="24"/>
              </w:rPr>
              <w:t xml:space="preserve">  年    月    日     </w:t>
            </w:r>
          </w:p>
        </w:tc>
      </w:tr>
    </w:tbl>
    <w:p w14:paraId="106E371F" w14:textId="77777777" w:rsidR="0066243E" w:rsidRPr="001F68FC" w:rsidRDefault="0066243E" w:rsidP="00446557"/>
    <w:sectPr w:rsidR="0066243E" w:rsidRPr="001F68FC" w:rsidSect="0075110E">
      <w:headerReference w:type="default" r:id="rId13"/>
      <w:footerReference w:type="default" r:id="rId14"/>
      <w:pgSz w:w="16838" w:h="11906" w:orient="landscape"/>
      <w:pgMar w:top="1797" w:right="1440" w:bottom="2269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D5F40" w14:textId="77777777" w:rsidR="00837D4F" w:rsidRDefault="00837D4F" w:rsidP="008F71C0">
      <w:r>
        <w:separator/>
      </w:r>
    </w:p>
  </w:endnote>
  <w:endnote w:type="continuationSeparator" w:id="0">
    <w:p w14:paraId="2025A385" w14:textId="77777777" w:rsidR="00837D4F" w:rsidRDefault="00837D4F" w:rsidP="008F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BC243" w14:textId="77777777" w:rsidR="00BC52C1" w:rsidRDefault="00BC52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D62C" w14:textId="77777777" w:rsidR="00BC52C1" w:rsidRDefault="00BC52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8365" w14:textId="77777777" w:rsidR="00B012BE" w:rsidRDefault="00B012B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623C" w14:textId="77777777" w:rsidR="00235F56" w:rsidRDefault="00D06D71">
    <w:pPr>
      <w:pStyle w:val="a5"/>
      <w:jc w:val="center"/>
    </w:pPr>
    <w:r>
      <w:fldChar w:fldCharType="begin"/>
    </w:r>
    <w:r w:rsidR="00235F56">
      <w:instrText xml:space="preserve"> PAGE   \* MERGEFORMAT </w:instrText>
    </w:r>
    <w:r>
      <w:fldChar w:fldCharType="separate"/>
    </w:r>
    <w:r w:rsidR="00D47444" w:rsidRPr="00D47444">
      <w:rPr>
        <w:noProof/>
        <w:lang w:val="zh-CN"/>
      </w:rPr>
      <w:t>2</w:t>
    </w:r>
    <w:r>
      <w:fldChar w:fldCharType="end"/>
    </w:r>
  </w:p>
  <w:p w14:paraId="11D575D6" w14:textId="77777777" w:rsidR="00C91775" w:rsidRPr="00087787" w:rsidRDefault="00C91775" w:rsidP="00C9177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37C90" w14:textId="77777777" w:rsidR="00837D4F" w:rsidRDefault="00837D4F" w:rsidP="008F71C0">
      <w:r>
        <w:separator/>
      </w:r>
    </w:p>
  </w:footnote>
  <w:footnote w:type="continuationSeparator" w:id="0">
    <w:p w14:paraId="09D94A96" w14:textId="77777777" w:rsidR="00837D4F" w:rsidRDefault="00837D4F" w:rsidP="008F7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238C" w14:textId="77777777" w:rsidR="00BC52C1" w:rsidRDefault="00BC52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AC8C" w14:textId="77777777" w:rsidR="00BC52C1" w:rsidRDefault="00BC52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CC0C" w14:textId="77777777" w:rsidR="00BC52C1" w:rsidRDefault="00BC52C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C28A" w14:textId="77777777" w:rsidR="00C91775" w:rsidRDefault="00C91775" w:rsidP="00C917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8FC"/>
    <w:rsid w:val="00041F9B"/>
    <w:rsid w:val="0005056A"/>
    <w:rsid w:val="00060755"/>
    <w:rsid w:val="000736DD"/>
    <w:rsid w:val="00095088"/>
    <w:rsid w:val="000A4C3F"/>
    <w:rsid w:val="000C7897"/>
    <w:rsid w:val="000E5263"/>
    <w:rsid w:val="000E6F9B"/>
    <w:rsid w:val="000E705E"/>
    <w:rsid w:val="000E7D91"/>
    <w:rsid w:val="000F3A55"/>
    <w:rsid w:val="0010238E"/>
    <w:rsid w:val="00134CB2"/>
    <w:rsid w:val="001405C6"/>
    <w:rsid w:val="00146D08"/>
    <w:rsid w:val="0016182B"/>
    <w:rsid w:val="00170F0F"/>
    <w:rsid w:val="0017428A"/>
    <w:rsid w:val="00192018"/>
    <w:rsid w:val="001B3200"/>
    <w:rsid w:val="001C5CC3"/>
    <w:rsid w:val="001D4B18"/>
    <w:rsid w:val="001D4FDA"/>
    <w:rsid w:val="001F68FC"/>
    <w:rsid w:val="00235F56"/>
    <w:rsid w:val="00245701"/>
    <w:rsid w:val="002461CA"/>
    <w:rsid w:val="0027149B"/>
    <w:rsid w:val="00290622"/>
    <w:rsid w:val="002A10CD"/>
    <w:rsid w:val="00325F97"/>
    <w:rsid w:val="00335DDA"/>
    <w:rsid w:val="00396075"/>
    <w:rsid w:val="003B7436"/>
    <w:rsid w:val="003D31A8"/>
    <w:rsid w:val="00426231"/>
    <w:rsid w:val="00446557"/>
    <w:rsid w:val="00484548"/>
    <w:rsid w:val="004D7606"/>
    <w:rsid w:val="004E5A2F"/>
    <w:rsid w:val="00506B82"/>
    <w:rsid w:val="00524695"/>
    <w:rsid w:val="00562064"/>
    <w:rsid w:val="00564F01"/>
    <w:rsid w:val="005957F6"/>
    <w:rsid w:val="005F5AF8"/>
    <w:rsid w:val="006003B1"/>
    <w:rsid w:val="0060790C"/>
    <w:rsid w:val="00612912"/>
    <w:rsid w:val="0066243E"/>
    <w:rsid w:val="00690F8A"/>
    <w:rsid w:val="00691DFD"/>
    <w:rsid w:val="006C2801"/>
    <w:rsid w:val="00707A5B"/>
    <w:rsid w:val="0072296A"/>
    <w:rsid w:val="00725B59"/>
    <w:rsid w:val="0075110E"/>
    <w:rsid w:val="007544D7"/>
    <w:rsid w:val="007576C4"/>
    <w:rsid w:val="00793A64"/>
    <w:rsid w:val="007A5308"/>
    <w:rsid w:val="007C0082"/>
    <w:rsid w:val="00805252"/>
    <w:rsid w:val="00826E58"/>
    <w:rsid w:val="00837D4F"/>
    <w:rsid w:val="0084105F"/>
    <w:rsid w:val="00884B17"/>
    <w:rsid w:val="008D021D"/>
    <w:rsid w:val="008F71C0"/>
    <w:rsid w:val="009270F6"/>
    <w:rsid w:val="0093442B"/>
    <w:rsid w:val="00951E4D"/>
    <w:rsid w:val="0097371B"/>
    <w:rsid w:val="00981709"/>
    <w:rsid w:val="009B1A3E"/>
    <w:rsid w:val="009D1FAF"/>
    <w:rsid w:val="009F4C6B"/>
    <w:rsid w:val="00A604F3"/>
    <w:rsid w:val="00A618FA"/>
    <w:rsid w:val="00A70288"/>
    <w:rsid w:val="00A74BB8"/>
    <w:rsid w:val="00A94C96"/>
    <w:rsid w:val="00AB170A"/>
    <w:rsid w:val="00AB1EA4"/>
    <w:rsid w:val="00AD5A7B"/>
    <w:rsid w:val="00AF71F5"/>
    <w:rsid w:val="00B012BE"/>
    <w:rsid w:val="00B0556A"/>
    <w:rsid w:val="00B1029F"/>
    <w:rsid w:val="00B221BA"/>
    <w:rsid w:val="00BC52C1"/>
    <w:rsid w:val="00BE0ECB"/>
    <w:rsid w:val="00C05A2F"/>
    <w:rsid w:val="00C17664"/>
    <w:rsid w:val="00C238FB"/>
    <w:rsid w:val="00C4687D"/>
    <w:rsid w:val="00C80699"/>
    <w:rsid w:val="00C91775"/>
    <w:rsid w:val="00CB0378"/>
    <w:rsid w:val="00D06D71"/>
    <w:rsid w:val="00D47444"/>
    <w:rsid w:val="00D6051A"/>
    <w:rsid w:val="00D67AC3"/>
    <w:rsid w:val="00D7648D"/>
    <w:rsid w:val="00D80A6B"/>
    <w:rsid w:val="00D93FFD"/>
    <w:rsid w:val="00DA62F8"/>
    <w:rsid w:val="00DE3D36"/>
    <w:rsid w:val="00DE6A64"/>
    <w:rsid w:val="00E27004"/>
    <w:rsid w:val="00E70B9C"/>
    <w:rsid w:val="00E74C41"/>
    <w:rsid w:val="00EA1E5C"/>
    <w:rsid w:val="00EB0655"/>
    <w:rsid w:val="00EC034B"/>
    <w:rsid w:val="00EE4B5E"/>
    <w:rsid w:val="00F27B92"/>
    <w:rsid w:val="00F451D5"/>
    <w:rsid w:val="00F5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DC670"/>
  <w15:docId w15:val="{8CC677B2-C34C-4112-A11F-08953CF4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8F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autoRedefine/>
    <w:rsid w:val="001F68FC"/>
    <w:pPr>
      <w:tabs>
        <w:tab w:val="left" w:pos="2325"/>
        <w:tab w:val="center" w:pos="4153"/>
        <w:tab w:val="right" w:pos="8306"/>
      </w:tabs>
      <w:snapToGrid w:val="0"/>
      <w:jc w:val="center"/>
    </w:pPr>
    <w:rPr>
      <w:rFonts w:ascii="黑体" w:eastAsia="黑体"/>
      <w:kern w:val="0"/>
      <w:sz w:val="18"/>
      <w:szCs w:val="18"/>
    </w:rPr>
  </w:style>
  <w:style w:type="character" w:customStyle="1" w:styleId="Char">
    <w:name w:val="页眉 Char"/>
    <w:uiPriority w:val="99"/>
    <w:rsid w:val="001F68F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1F68F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uiPriority w:val="99"/>
    <w:rsid w:val="001F68F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semiHidden/>
    <w:rsid w:val="001F68FC"/>
    <w:rPr>
      <w:rFonts w:ascii="Cambria" w:hAnsi="Cambria"/>
      <w:sz w:val="28"/>
      <w:szCs w:val="28"/>
      <w:lang w:val="zh-CN"/>
    </w:rPr>
  </w:style>
  <w:style w:type="paragraph" w:styleId="a8">
    <w:name w:val="Body Text Indent"/>
    <w:basedOn w:val="a"/>
    <w:link w:val="a9"/>
    <w:unhideWhenUsed/>
    <w:rsid w:val="001F68FC"/>
    <w:pPr>
      <w:adjustRightInd w:val="0"/>
      <w:snapToGrid w:val="0"/>
      <w:spacing w:line="360" w:lineRule="auto"/>
      <w:ind w:firstLineChars="200" w:firstLine="480"/>
    </w:pPr>
    <w:rPr>
      <w:kern w:val="0"/>
      <w:sz w:val="24"/>
    </w:rPr>
  </w:style>
  <w:style w:type="character" w:customStyle="1" w:styleId="Char1">
    <w:name w:val="正文文本缩进 Char"/>
    <w:uiPriority w:val="99"/>
    <w:semiHidden/>
    <w:rsid w:val="001F68FC"/>
    <w:rPr>
      <w:rFonts w:ascii="Times New Roman" w:eastAsia="宋体" w:hAnsi="Times New Roman" w:cs="Times New Roman"/>
      <w:szCs w:val="24"/>
    </w:rPr>
  </w:style>
  <w:style w:type="character" w:customStyle="1" w:styleId="a4">
    <w:name w:val="页眉 字符"/>
    <w:link w:val="a3"/>
    <w:semiHidden/>
    <w:rsid w:val="001F68FC"/>
    <w:rPr>
      <w:rFonts w:ascii="黑体" w:eastAsia="黑体" w:hAnsi="Times New Roman" w:cs="Times New Roman"/>
      <w:sz w:val="18"/>
      <w:szCs w:val="18"/>
    </w:rPr>
  </w:style>
  <w:style w:type="character" w:customStyle="1" w:styleId="a6">
    <w:name w:val="页脚 字符"/>
    <w:link w:val="a5"/>
    <w:semiHidden/>
    <w:rsid w:val="001F68FC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正文文本缩进 字符"/>
    <w:link w:val="a8"/>
    <w:rsid w:val="001F68FC"/>
    <w:rPr>
      <w:rFonts w:ascii="Times New Roman" w:eastAsia="宋体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A1E5C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rsid w:val="00EA1E5C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A1E5C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EA1E5C"/>
    <w:pPr>
      <w:jc w:val="left"/>
    </w:pPr>
  </w:style>
  <w:style w:type="character" w:customStyle="1" w:styleId="ae">
    <w:name w:val="批注文字 字符"/>
    <w:link w:val="ad"/>
    <w:uiPriority w:val="99"/>
    <w:semiHidden/>
    <w:rsid w:val="00EA1E5C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1E5C"/>
    <w:rPr>
      <w:b/>
      <w:bCs/>
    </w:rPr>
  </w:style>
  <w:style w:type="character" w:customStyle="1" w:styleId="af0">
    <w:name w:val="批注主题 字符"/>
    <w:link w:val="af"/>
    <w:uiPriority w:val="99"/>
    <w:semiHidden/>
    <w:rsid w:val="00EA1E5C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02E5-45B2-4C05-86A3-279B2FAA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123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龚小涛</dc:creator>
  <cp:lastModifiedBy>任雯君</cp:lastModifiedBy>
  <cp:revision>11</cp:revision>
  <dcterms:created xsi:type="dcterms:W3CDTF">2018-03-09T00:47:00Z</dcterms:created>
  <dcterms:modified xsi:type="dcterms:W3CDTF">2021-10-14T02:31:00Z</dcterms:modified>
</cp:coreProperties>
</file>