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CEFA3" w14:textId="40044222" w:rsidR="007767C7" w:rsidRPr="007F56FF" w:rsidRDefault="007F56FF" w:rsidP="007767C7">
      <w:pPr>
        <w:spacing w:line="560" w:lineRule="exact"/>
        <w:rPr>
          <w:rFonts w:eastAsia="方正小标宋简体"/>
          <w:spacing w:val="20"/>
          <w:sz w:val="36"/>
          <w:szCs w:val="36"/>
        </w:rPr>
      </w:pPr>
      <w:r w:rsidRPr="007F56FF">
        <w:rPr>
          <w:rFonts w:eastAsia="方正小标宋简体" w:hint="eastAsia"/>
          <w:spacing w:val="20"/>
          <w:sz w:val="36"/>
          <w:szCs w:val="36"/>
        </w:rPr>
        <w:t>3-</w:t>
      </w:r>
      <w:r w:rsidR="001C353B">
        <w:rPr>
          <w:rFonts w:eastAsia="方正小标宋简体"/>
          <w:spacing w:val="20"/>
          <w:sz w:val="36"/>
          <w:szCs w:val="36"/>
        </w:rPr>
        <w:t>2</w:t>
      </w:r>
    </w:p>
    <w:p w14:paraId="1697598B" w14:textId="77777777" w:rsidR="007767C7" w:rsidRDefault="007767C7" w:rsidP="00235A61">
      <w:pPr>
        <w:spacing w:line="560" w:lineRule="exact"/>
        <w:jc w:val="center"/>
        <w:rPr>
          <w:rFonts w:eastAsia="方正小标宋简体"/>
          <w:spacing w:val="20"/>
          <w:sz w:val="44"/>
          <w:szCs w:val="44"/>
        </w:rPr>
      </w:pPr>
    </w:p>
    <w:p w14:paraId="3DC8B95F" w14:textId="43CBF3C4" w:rsidR="00235A61" w:rsidRPr="007767C7" w:rsidRDefault="00C93B4C" w:rsidP="00235A61">
      <w:pPr>
        <w:spacing w:line="560" w:lineRule="exact"/>
        <w:jc w:val="center"/>
        <w:rPr>
          <w:rFonts w:ascii="方正小标宋_GBK" w:eastAsia="方正小标宋_GBK"/>
          <w:spacing w:val="20"/>
          <w:sz w:val="52"/>
          <w:szCs w:val="52"/>
        </w:rPr>
      </w:pPr>
      <w:r w:rsidRPr="007767C7">
        <w:rPr>
          <w:rFonts w:ascii="方正小标宋_GBK" w:eastAsia="方正小标宋_GBK" w:hint="eastAsia"/>
          <w:spacing w:val="20"/>
          <w:sz w:val="52"/>
          <w:szCs w:val="52"/>
        </w:rPr>
        <w:t>安徽省</w:t>
      </w:r>
      <w:r w:rsidR="001C353B">
        <w:rPr>
          <w:rFonts w:ascii="方正小标宋_GBK" w:eastAsia="方正小标宋_GBK" w:hint="eastAsia"/>
          <w:spacing w:val="20"/>
          <w:sz w:val="52"/>
          <w:szCs w:val="52"/>
        </w:rPr>
        <w:t>技能大师工作室</w:t>
      </w:r>
    </w:p>
    <w:p w14:paraId="587C4C06" w14:textId="77777777" w:rsidR="00235A61" w:rsidRPr="007767C7" w:rsidRDefault="00235A61" w:rsidP="00235A61">
      <w:pPr>
        <w:spacing w:line="560" w:lineRule="exact"/>
        <w:jc w:val="center"/>
        <w:rPr>
          <w:rFonts w:ascii="方正小标宋_GBK" w:eastAsia="方正小标宋_GBK"/>
          <w:sz w:val="52"/>
          <w:szCs w:val="52"/>
        </w:rPr>
      </w:pPr>
    </w:p>
    <w:p w14:paraId="337D6C34" w14:textId="77777777" w:rsidR="00235A61" w:rsidRPr="007767C7" w:rsidRDefault="00235A61" w:rsidP="00235A61">
      <w:pPr>
        <w:spacing w:beforeLines="100" w:before="312" w:afterLines="50" w:after="156" w:line="560" w:lineRule="exact"/>
        <w:jc w:val="center"/>
        <w:rPr>
          <w:rFonts w:ascii="方正小标宋_GBK" w:eastAsia="方正小标宋_GBK"/>
          <w:sz w:val="52"/>
          <w:szCs w:val="52"/>
        </w:rPr>
      </w:pPr>
      <w:r w:rsidRPr="007767C7">
        <w:rPr>
          <w:rFonts w:ascii="方正小标宋_GBK" w:eastAsia="方正小标宋_GBK" w:hint="eastAsia"/>
          <w:sz w:val="52"/>
          <w:szCs w:val="52"/>
        </w:rPr>
        <w:t>申  报  书</w:t>
      </w:r>
    </w:p>
    <w:p w14:paraId="6DACE18D" w14:textId="77777777" w:rsidR="00235A61" w:rsidRDefault="00235A61" w:rsidP="00235A61">
      <w:pPr>
        <w:spacing w:line="560" w:lineRule="exact"/>
        <w:ind w:firstLineChars="200" w:firstLine="640"/>
        <w:rPr>
          <w:rFonts w:eastAsia="仿宋_GB2312"/>
          <w:sz w:val="32"/>
          <w:szCs w:val="32"/>
        </w:rPr>
      </w:pPr>
    </w:p>
    <w:p w14:paraId="1C55D62F" w14:textId="77777777" w:rsidR="00235A61" w:rsidRDefault="00235A61" w:rsidP="00235A61">
      <w:pPr>
        <w:spacing w:line="560" w:lineRule="exact"/>
        <w:ind w:firstLineChars="200" w:firstLine="640"/>
        <w:rPr>
          <w:rFonts w:eastAsia="仿宋_GB2312"/>
          <w:sz w:val="32"/>
          <w:szCs w:val="32"/>
        </w:rPr>
      </w:pPr>
    </w:p>
    <w:p w14:paraId="24069B93" w14:textId="77777777" w:rsidR="00235A61" w:rsidRDefault="00235A61" w:rsidP="00235A61">
      <w:pPr>
        <w:spacing w:line="560" w:lineRule="exact"/>
        <w:ind w:firstLineChars="200" w:firstLine="640"/>
        <w:rPr>
          <w:rFonts w:eastAsia="仿宋_GB2312"/>
          <w:sz w:val="32"/>
          <w:szCs w:val="32"/>
        </w:rPr>
      </w:pPr>
    </w:p>
    <w:p w14:paraId="2C8B095B" w14:textId="77777777" w:rsidR="00235A61" w:rsidRDefault="00235A61" w:rsidP="00235A61">
      <w:pPr>
        <w:spacing w:before="48" w:after="48" w:line="600" w:lineRule="auto"/>
        <w:ind w:firstLineChars="200" w:firstLine="640"/>
        <w:rPr>
          <w:sz w:val="32"/>
          <w:szCs w:val="32"/>
          <w:u w:val="single"/>
        </w:rPr>
      </w:pPr>
      <w:r>
        <w:rPr>
          <w:sz w:val="32"/>
          <w:szCs w:val="32"/>
        </w:rPr>
        <w:t>申报单位：</w:t>
      </w:r>
      <w:r>
        <w:rPr>
          <w:sz w:val="32"/>
          <w:szCs w:val="32"/>
          <w:u w:val="single"/>
        </w:rPr>
        <w:t xml:space="preserve">                               </w:t>
      </w:r>
    </w:p>
    <w:p w14:paraId="6CF2AF50" w14:textId="77777777" w:rsidR="00235A61" w:rsidRDefault="00235A61" w:rsidP="00235A61">
      <w:pPr>
        <w:spacing w:before="48" w:after="48" w:line="600" w:lineRule="auto"/>
        <w:ind w:firstLineChars="200" w:firstLine="640"/>
        <w:rPr>
          <w:sz w:val="32"/>
          <w:szCs w:val="32"/>
          <w:u w:val="single"/>
        </w:rPr>
      </w:pPr>
      <w:r>
        <w:rPr>
          <w:sz w:val="32"/>
          <w:szCs w:val="32"/>
        </w:rPr>
        <w:t>申报</w:t>
      </w:r>
      <w:r>
        <w:rPr>
          <w:rFonts w:hint="eastAsia"/>
          <w:sz w:val="32"/>
          <w:szCs w:val="32"/>
        </w:rPr>
        <w:t>专业</w:t>
      </w:r>
      <w:r>
        <w:rPr>
          <w:sz w:val="32"/>
          <w:szCs w:val="32"/>
        </w:rPr>
        <w:t>：</w:t>
      </w:r>
      <w:r>
        <w:rPr>
          <w:sz w:val="32"/>
          <w:szCs w:val="32"/>
          <w:u w:val="single"/>
        </w:rPr>
        <w:t xml:space="preserve">                               </w:t>
      </w:r>
    </w:p>
    <w:p w14:paraId="353C864D" w14:textId="77777777" w:rsidR="00235A61" w:rsidRDefault="00235A61" w:rsidP="00235A61">
      <w:pPr>
        <w:spacing w:line="600" w:lineRule="auto"/>
        <w:ind w:firstLineChars="200" w:firstLine="640"/>
        <w:rPr>
          <w:sz w:val="32"/>
          <w:szCs w:val="32"/>
          <w:u w:val="single"/>
        </w:rPr>
      </w:pPr>
      <w:r>
        <w:rPr>
          <w:sz w:val="32"/>
          <w:szCs w:val="32"/>
        </w:rPr>
        <w:t>负</w:t>
      </w:r>
      <w:r>
        <w:rPr>
          <w:sz w:val="32"/>
          <w:szCs w:val="32"/>
        </w:rPr>
        <w:t xml:space="preserve"> </w:t>
      </w:r>
      <w:r>
        <w:rPr>
          <w:sz w:val="32"/>
          <w:szCs w:val="32"/>
        </w:rPr>
        <w:t>责</w:t>
      </w:r>
      <w:r>
        <w:rPr>
          <w:sz w:val="32"/>
          <w:szCs w:val="32"/>
        </w:rPr>
        <w:t xml:space="preserve"> </w:t>
      </w:r>
      <w:r>
        <w:rPr>
          <w:sz w:val="32"/>
          <w:szCs w:val="32"/>
        </w:rPr>
        <w:t>人：</w:t>
      </w:r>
      <w:r>
        <w:rPr>
          <w:sz w:val="32"/>
          <w:szCs w:val="32"/>
          <w:u w:val="single"/>
        </w:rPr>
        <w:t xml:space="preserve">                               </w:t>
      </w:r>
    </w:p>
    <w:p w14:paraId="6DF903B9" w14:textId="77777777" w:rsidR="00235A61" w:rsidRDefault="00235A61" w:rsidP="00235A61">
      <w:pPr>
        <w:spacing w:line="600" w:lineRule="auto"/>
        <w:ind w:firstLineChars="200" w:firstLine="640"/>
        <w:rPr>
          <w:sz w:val="32"/>
          <w:szCs w:val="32"/>
          <w:u w:val="single"/>
        </w:rPr>
      </w:pPr>
      <w:r>
        <w:rPr>
          <w:sz w:val="32"/>
          <w:szCs w:val="32"/>
        </w:rPr>
        <w:t>联系电话：</w:t>
      </w:r>
      <w:r>
        <w:rPr>
          <w:sz w:val="32"/>
          <w:szCs w:val="32"/>
          <w:u w:val="single"/>
        </w:rPr>
        <w:t xml:space="preserve">                               </w:t>
      </w:r>
    </w:p>
    <w:p w14:paraId="0510C28D" w14:textId="77777777" w:rsidR="00235A61" w:rsidRDefault="00235A61" w:rsidP="00235A61">
      <w:pPr>
        <w:spacing w:line="520" w:lineRule="exact"/>
        <w:ind w:firstLineChars="200" w:firstLine="640"/>
        <w:rPr>
          <w:sz w:val="32"/>
          <w:szCs w:val="32"/>
        </w:rPr>
      </w:pPr>
    </w:p>
    <w:p w14:paraId="6F0455E4" w14:textId="77777777" w:rsidR="00235A61" w:rsidRDefault="00235A61" w:rsidP="00235A61">
      <w:pPr>
        <w:spacing w:line="520" w:lineRule="exact"/>
        <w:rPr>
          <w:sz w:val="32"/>
          <w:szCs w:val="32"/>
        </w:rPr>
      </w:pPr>
    </w:p>
    <w:p w14:paraId="145FEE49" w14:textId="77777777" w:rsidR="00235A61" w:rsidRDefault="00235A61" w:rsidP="00235A61">
      <w:pPr>
        <w:spacing w:line="520" w:lineRule="exact"/>
        <w:rPr>
          <w:sz w:val="32"/>
          <w:szCs w:val="32"/>
        </w:rPr>
      </w:pPr>
    </w:p>
    <w:p w14:paraId="3F453412" w14:textId="77777777" w:rsidR="00235A61" w:rsidRDefault="00235A61" w:rsidP="00235A61">
      <w:pPr>
        <w:spacing w:line="520" w:lineRule="exact"/>
        <w:rPr>
          <w:sz w:val="32"/>
          <w:szCs w:val="32"/>
        </w:rPr>
      </w:pPr>
    </w:p>
    <w:p w14:paraId="5CEB704D" w14:textId="77777777" w:rsidR="0076252F" w:rsidRDefault="0076252F" w:rsidP="00235A61">
      <w:pPr>
        <w:spacing w:line="520" w:lineRule="exact"/>
        <w:rPr>
          <w:sz w:val="32"/>
          <w:szCs w:val="32"/>
        </w:rPr>
      </w:pPr>
    </w:p>
    <w:p w14:paraId="4F402B0A" w14:textId="77777777" w:rsidR="0076252F" w:rsidRDefault="0076252F" w:rsidP="00235A61">
      <w:pPr>
        <w:spacing w:line="520" w:lineRule="exact"/>
        <w:rPr>
          <w:sz w:val="32"/>
          <w:szCs w:val="32"/>
        </w:rPr>
      </w:pPr>
    </w:p>
    <w:p w14:paraId="04C13D99" w14:textId="77777777" w:rsidR="00235A61" w:rsidRDefault="00235A61" w:rsidP="00095D23">
      <w:pPr>
        <w:spacing w:line="520" w:lineRule="exact"/>
        <w:rPr>
          <w:sz w:val="36"/>
          <w:szCs w:val="36"/>
        </w:rPr>
      </w:pPr>
    </w:p>
    <w:p w14:paraId="0464D7C6" w14:textId="77777777" w:rsidR="0076252F" w:rsidRDefault="0076252F" w:rsidP="0076252F">
      <w:pPr>
        <w:spacing w:line="288" w:lineRule="auto"/>
        <w:jc w:val="center"/>
        <w:rPr>
          <w:rFonts w:ascii="黑体" w:eastAsia="黑体" w:hAnsi="黑体"/>
          <w:color w:val="000000"/>
          <w:sz w:val="32"/>
          <w:szCs w:val="32"/>
        </w:rPr>
      </w:pPr>
      <w:r>
        <w:rPr>
          <w:rFonts w:ascii="黑体" w:eastAsia="黑体" w:hAnsi="黑体" w:hint="eastAsia"/>
          <w:color w:val="000000"/>
          <w:sz w:val="32"/>
          <w:szCs w:val="32"/>
        </w:rPr>
        <w:t>安徽省教育厅 制</w:t>
      </w:r>
    </w:p>
    <w:p w14:paraId="2BB67B75" w14:textId="612D8E93" w:rsidR="00235A61" w:rsidRDefault="0076252F" w:rsidP="0076252F">
      <w:pPr>
        <w:spacing w:line="288" w:lineRule="auto"/>
        <w:jc w:val="center"/>
        <w:rPr>
          <w:sz w:val="36"/>
          <w:szCs w:val="36"/>
        </w:rPr>
      </w:pPr>
      <w:r>
        <w:rPr>
          <w:rFonts w:ascii="黑体" w:eastAsia="黑体" w:hAnsi="黑体" w:hint="eastAsia"/>
          <w:color w:val="000000"/>
          <w:sz w:val="32"/>
          <w:szCs w:val="32"/>
        </w:rPr>
        <w:t>202</w:t>
      </w:r>
      <w:r w:rsidR="00095D23">
        <w:rPr>
          <w:rFonts w:ascii="黑体" w:eastAsia="黑体" w:hAnsi="黑体"/>
          <w:color w:val="000000"/>
          <w:sz w:val="32"/>
          <w:szCs w:val="32"/>
        </w:rPr>
        <w:t>2</w:t>
      </w:r>
      <w:r>
        <w:rPr>
          <w:rFonts w:ascii="黑体" w:eastAsia="黑体" w:hAnsi="黑体" w:hint="eastAsia"/>
          <w:color w:val="000000"/>
          <w:sz w:val="32"/>
          <w:szCs w:val="32"/>
        </w:rPr>
        <w:t>年</w:t>
      </w:r>
      <w:r w:rsidR="00095D23">
        <w:rPr>
          <w:rFonts w:ascii="黑体" w:eastAsia="黑体" w:hAnsi="黑体"/>
          <w:color w:val="000000"/>
          <w:sz w:val="32"/>
          <w:szCs w:val="32"/>
        </w:rPr>
        <w:t>10</w:t>
      </w:r>
      <w:r>
        <w:rPr>
          <w:rFonts w:ascii="黑体" w:eastAsia="黑体" w:hAnsi="黑体" w:hint="eastAsia"/>
          <w:color w:val="000000"/>
          <w:sz w:val="32"/>
          <w:szCs w:val="32"/>
        </w:rPr>
        <w:t>月</w:t>
      </w:r>
    </w:p>
    <w:p w14:paraId="04973924" w14:textId="4FAA253C" w:rsidR="00095D23" w:rsidRDefault="00095D23" w:rsidP="00235A61">
      <w:pPr>
        <w:spacing w:before="48" w:after="48" w:line="360" w:lineRule="auto"/>
        <w:rPr>
          <w:rFonts w:eastAsia="黑体"/>
          <w:sz w:val="28"/>
          <w:szCs w:val="28"/>
        </w:rPr>
      </w:pPr>
    </w:p>
    <w:p w14:paraId="4D635BF8" w14:textId="77CC0584" w:rsidR="00AB3AA1" w:rsidRDefault="00AB3AA1" w:rsidP="00235A61">
      <w:pPr>
        <w:spacing w:before="48" w:after="48" w:line="360" w:lineRule="auto"/>
        <w:rPr>
          <w:rFonts w:eastAsia="黑体"/>
          <w:sz w:val="28"/>
          <w:szCs w:val="28"/>
        </w:rPr>
      </w:pPr>
    </w:p>
    <w:p w14:paraId="12AAF7A5" w14:textId="2BC3761E" w:rsidR="00235A61" w:rsidRDefault="00235A61" w:rsidP="00235A61">
      <w:pPr>
        <w:spacing w:before="48" w:after="48" w:line="360" w:lineRule="auto"/>
        <w:rPr>
          <w:rFonts w:eastAsia="黑体"/>
          <w:sz w:val="30"/>
          <w:szCs w:val="30"/>
        </w:rPr>
      </w:pPr>
      <w:r>
        <w:rPr>
          <w:rFonts w:eastAsia="黑体"/>
          <w:sz w:val="28"/>
          <w:szCs w:val="28"/>
        </w:rPr>
        <w:t>一、基本情况</w:t>
      </w:r>
    </w:p>
    <w:tbl>
      <w:tblPr>
        <w:tblpPr w:leftFromText="180" w:rightFromText="180" w:vertAnchor="text" w:horzAnchor="margin" w:tblpXSpec="center" w:tblpY="32"/>
        <w:tblW w:w="9106" w:type="dxa"/>
        <w:tblLayout w:type="fixed"/>
        <w:tblLook w:val="0000" w:firstRow="0" w:lastRow="0" w:firstColumn="0" w:lastColumn="0" w:noHBand="0" w:noVBand="0"/>
      </w:tblPr>
      <w:tblGrid>
        <w:gridCol w:w="1106"/>
        <w:gridCol w:w="309"/>
        <w:gridCol w:w="403"/>
        <w:gridCol w:w="740"/>
        <w:gridCol w:w="1427"/>
        <w:gridCol w:w="398"/>
        <w:gridCol w:w="1282"/>
        <w:gridCol w:w="142"/>
        <w:gridCol w:w="855"/>
        <w:gridCol w:w="143"/>
        <w:gridCol w:w="136"/>
        <w:gridCol w:w="6"/>
        <w:gridCol w:w="998"/>
        <w:gridCol w:w="1161"/>
      </w:tblGrid>
      <w:tr w:rsidR="00235A61" w14:paraId="32434279" w14:textId="77777777" w:rsidTr="000B7D3E">
        <w:trPr>
          <w:trHeight w:hRule="exact" w:val="603"/>
        </w:trPr>
        <w:tc>
          <w:tcPr>
            <w:tcW w:w="9106" w:type="dxa"/>
            <w:gridSpan w:val="14"/>
            <w:tcBorders>
              <w:top w:val="single" w:sz="4" w:space="0" w:color="auto"/>
              <w:left w:val="single" w:sz="4" w:space="0" w:color="auto"/>
              <w:bottom w:val="single" w:sz="4" w:space="0" w:color="auto"/>
              <w:right w:val="single" w:sz="4" w:space="0" w:color="auto"/>
            </w:tcBorders>
            <w:vAlign w:val="center"/>
          </w:tcPr>
          <w:p w14:paraId="43EB3B00" w14:textId="77777777" w:rsidR="00235A61" w:rsidRDefault="00235A61" w:rsidP="0061357B">
            <w:pPr>
              <w:jc w:val="left"/>
              <w:rPr>
                <w:rFonts w:eastAsia="仿宋_GB2312"/>
                <w:kern w:val="0"/>
                <w:szCs w:val="21"/>
              </w:rPr>
            </w:pPr>
            <w:r>
              <w:rPr>
                <w:rFonts w:eastAsia="仿宋_GB2312" w:hint="eastAsia"/>
                <w:b/>
                <w:bCs/>
                <w:kern w:val="0"/>
                <w:szCs w:val="21"/>
              </w:rPr>
              <w:t>学校主要</w:t>
            </w:r>
            <w:r>
              <w:rPr>
                <w:rFonts w:eastAsia="仿宋_GB2312"/>
                <w:b/>
                <w:bCs/>
                <w:kern w:val="0"/>
                <w:szCs w:val="21"/>
              </w:rPr>
              <w:t>负责人</w:t>
            </w:r>
          </w:p>
        </w:tc>
      </w:tr>
      <w:tr w:rsidR="00235A61" w14:paraId="2B3B1595" w14:textId="77777777" w:rsidTr="000B7D3E">
        <w:trPr>
          <w:trHeight w:hRule="exact" w:val="552"/>
        </w:trPr>
        <w:tc>
          <w:tcPr>
            <w:tcW w:w="1106" w:type="dxa"/>
            <w:tcBorders>
              <w:top w:val="single" w:sz="4" w:space="0" w:color="auto"/>
              <w:left w:val="single" w:sz="4" w:space="0" w:color="auto"/>
              <w:bottom w:val="nil"/>
              <w:right w:val="single" w:sz="4" w:space="0" w:color="auto"/>
            </w:tcBorders>
            <w:vAlign w:val="center"/>
          </w:tcPr>
          <w:p w14:paraId="5959DCC5" w14:textId="77777777" w:rsidR="00235A61" w:rsidRDefault="00235A61" w:rsidP="0061357B">
            <w:pPr>
              <w:jc w:val="center"/>
              <w:rPr>
                <w:rFonts w:eastAsia="仿宋_GB2312"/>
                <w:kern w:val="0"/>
                <w:szCs w:val="21"/>
              </w:rPr>
            </w:pPr>
            <w:r>
              <w:rPr>
                <w:rFonts w:eastAsia="仿宋_GB2312"/>
                <w:kern w:val="0"/>
                <w:szCs w:val="21"/>
              </w:rPr>
              <w:t>姓名</w:t>
            </w:r>
          </w:p>
        </w:tc>
        <w:tc>
          <w:tcPr>
            <w:tcW w:w="1452" w:type="dxa"/>
            <w:gridSpan w:val="3"/>
            <w:tcBorders>
              <w:top w:val="single" w:sz="4" w:space="0" w:color="auto"/>
              <w:left w:val="single" w:sz="4" w:space="0" w:color="auto"/>
              <w:bottom w:val="single" w:sz="4" w:space="0" w:color="auto"/>
              <w:right w:val="single" w:sz="4" w:space="0" w:color="auto"/>
            </w:tcBorders>
            <w:vAlign w:val="center"/>
          </w:tcPr>
          <w:p w14:paraId="67774FF9" w14:textId="77777777" w:rsidR="00235A61" w:rsidRDefault="00235A61" w:rsidP="0061357B">
            <w:pPr>
              <w:jc w:val="left"/>
              <w:rPr>
                <w:rFonts w:eastAsia="仿宋_GB2312"/>
                <w:kern w:val="0"/>
                <w:szCs w:val="21"/>
              </w:rPr>
            </w:pPr>
          </w:p>
        </w:tc>
        <w:tc>
          <w:tcPr>
            <w:tcW w:w="1427" w:type="dxa"/>
            <w:tcBorders>
              <w:top w:val="single" w:sz="4" w:space="0" w:color="auto"/>
              <w:left w:val="single" w:sz="4" w:space="0" w:color="auto"/>
              <w:bottom w:val="single" w:sz="4" w:space="0" w:color="auto"/>
              <w:right w:val="single" w:sz="4" w:space="0" w:color="auto"/>
            </w:tcBorders>
            <w:vAlign w:val="center"/>
          </w:tcPr>
          <w:p w14:paraId="6743FE90" w14:textId="77777777" w:rsidR="00235A61" w:rsidRDefault="00235A61" w:rsidP="0061357B">
            <w:pPr>
              <w:jc w:val="center"/>
              <w:rPr>
                <w:rFonts w:eastAsia="仿宋_GB2312"/>
                <w:kern w:val="0"/>
                <w:szCs w:val="21"/>
              </w:rPr>
            </w:pPr>
            <w:r>
              <w:rPr>
                <w:rFonts w:eastAsia="仿宋_GB2312"/>
                <w:kern w:val="0"/>
                <w:szCs w:val="21"/>
              </w:rPr>
              <w:t>职务</w:t>
            </w: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3689C4DD" w14:textId="77777777" w:rsidR="00235A61" w:rsidRDefault="00235A61" w:rsidP="0061357B">
            <w:pPr>
              <w:jc w:val="left"/>
              <w:rPr>
                <w:rFonts w:eastAsia="仿宋_GB2312"/>
                <w:kern w:val="0"/>
                <w:szCs w:val="21"/>
              </w:rPr>
            </w:pPr>
          </w:p>
        </w:tc>
        <w:tc>
          <w:tcPr>
            <w:tcW w:w="997" w:type="dxa"/>
            <w:gridSpan w:val="2"/>
            <w:tcBorders>
              <w:top w:val="single" w:sz="4" w:space="0" w:color="auto"/>
              <w:left w:val="single" w:sz="4" w:space="0" w:color="auto"/>
              <w:bottom w:val="single" w:sz="4" w:space="0" w:color="auto"/>
              <w:right w:val="single" w:sz="4" w:space="0" w:color="auto"/>
            </w:tcBorders>
            <w:vAlign w:val="center"/>
          </w:tcPr>
          <w:p w14:paraId="5E521100" w14:textId="77777777" w:rsidR="00235A61" w:rsidRDefault="00235A61" w:rsidP="0061357B">
            <w:pPr>
              <w:jc w:val="center"/>
              <w:rPr>
                <w:rFonts w:eastAsia="仿宋_GB2312"/>
                <w:kern w:val="0"/>
                <w:szCs w:val="21"/>
              </w:rPr>
            </w:pPr>
            <w:r>
              <w:rPr>
                <w:rFonts w:eastAsia="仿宋_GB2312"/>
                <w:kern w:val="0"/>
                <w:szCs w:val="21"/>
              </w:rPr>
              <w:t>职称</w:t>
            </w:r>
          </w:p>
        </w:tc>
        <w:tc>
          <w:tcPr>
            <w:tcW w:w="2444" w:type="dxa"/>
            <w:gridSpan w:val="5"/>
            <w:tcBorders>
              <w:top w:val="single" w:sz="4" w:space="0" w:color="auto"/>
              <w:left w:val="single" w:sz="4" w:space="0" w:color="auto"/>
              <w:bottom w:val="single" w:sz="4" w:space="0" w:color="auto"/>
              <w:right w:val="single" w:sz="4" w:space="0" w:color="auto"/>
            </w:tcBorders>
            <w:vAlign w:val="center"/>
          </w:tcPr>
          <w:p w14:paraId="0D63081E" w14:textId="77777777" w:rsidR="00235A61" w:rsidRDefault="00235A61" w:rsidP="0061357B">
            <w:pPr>
              <w:jc w:val="left"/>
              <w:rPr>
                <w:rFonts w:eastAsia="仿宋_GB2312"/>
                <w:kern w:val="0"/>
                <w:szCs w:val="21"/>
              </w:rPr>
            </w:pPr>
          </w:p>
        </w:tc>
      </w:tr>
      <w:tr w:rsidR="00235A61" w14:paraId="7E2125DD" w14:textId="77777777" w:rsidTr="000B7D3E">
        <w:trPr>
          <w:trHeight w:hRule="exact" w:val="518"/>
        </w:trPr>
        <w:tc>
          <w:tcPr>
            <w:tcW w:w="1106" w:type="dxa"/>
            <w:tcBorders>
              <w:top w:val="single" w:sz="4" w:space="0" w:color="auto"/>
              <w:left w:val="single" w:sz="4" w:space="0" w:color="auto"/>
              <w:bottom w:val="nil"/>
              <w:right w:val="single" w:sz="4" w:space="0" w:color="auto"/>
            </w:tcBorders>
            <w:vAlign w:val="center"/>
          </w:tcPr>
          <w:p w14:paraId="14B7AED4" w14:textId="77777777" w:rsidR="00235A61" w:rsidRDefault="00235A61" w:rsidP="0061357B">
            <w:pPr>
              <w:jc w:val="center"/>
              <w:rPr>
                <w:rFonts w:eastAsia="仿宋_GB2312"/>
                <w:kern w:val="0"/>
                <w:szCs w:val="21"/>
              </w:rPr>
            </w:pPr>
            <w:r>
              <w:rPr>
                <w:rFonts w:eastAsia="仿宋_GB2312"/>
                <w:kern w:val="0"/>
                <w:szCs w:val="21"/>
              </w:rPr>
              <w:t>手机</w:t>
            </w:r>
          </w:p>
        </w:tc>
        <w:tc>
          <w:tcPr>
            <w:tcW w:w="2879" w:type="dxa"/>
            <w:gridSpan w:val="4"/>
            <w:tcBorders>
              <w:top w:val="single" w:sz="4" w:space="0" w:color="auto"/>
              <w:left w:val="single" w:sz="4" w:space="0" w:color="auto"/>
              <w:bottom w:val="nil"/>
              <w:right w:val="single" w:sz="4" w:space="0" w:color="auto"/>
            </w:tcBorders>
            <w:vAlign w:val="center"/>
          </w:tcPr>
          <w:p w14:paraId="65BAA93F" w14:textId="77777777" w:rsidR="00235A61" w:rsidRDefault="00235A61" w:rsidP="0061357B">
            <w:pPr>
              <w:jc w:val="center"/>
              <w:rPr>
                <w:rFonts w:eastAsia="仿宋_GB2312"/>
                <w:kern w:val="0"/>
                <w:szCs w:val="21"/>
              </w:rPr>
            </w:pPr>
          </w:p>
        </w:tc>
        <w:tc>
          <w:tcPr>
            <w:tcW w:w="1680" w:type="dxa"/>
            <w:gridSpan w:val="2"/>
            <w:tcBorders>
              <w:top w:val="single" w:sz="4" w:space="0" w:color="auto"/>
              <w:left w:val="single" w:sz="4" w:space="0" w:color="auto"/>
              <w:bottom w:val="single" w:sz="4" w:space="0" w:color="auto"/>
              <w:right w:val="single" w:sz="4" w:space="0" w:color="auto"/>
            </w:tcBorders>
            <w:vAlign w:val="center"/>
          </w:tcPr>
          <w:p w14:paraId="44FBB280" w14:textId="77777777" w:rsidR="00235A61" w:rsidRDefault="00235A61" w:rsidP="0061357B">
            <w:pPr>
              <w:jc w:val="center"/>
              <w:rPr>
                <w:rFonts w:eastAsia="仿宋_GB2312"/>
                <w:kern w:val="0"/>
                <w:szCs w:val="21"/>
              </w:rPr>
            </w:pPr>
            <w:r>
              <w:rPr>
                <w:rFonts w:eastAsia="仿宋_GB2312"/>
                <w:kern w:val="0"/>
                <w:szCs w:val="21"/>
              </w:rPr>
              <w:t>邮箱</w:t>
            </w:r>
          </w:p>
        </w:tc>
        <w:tc>
          <w:tcPr>
            <w:tcW w:w="3441" w:type="dxa"/>
            <w:gridSpan w:val="7"/>
            <w:tcBorders>
              <w:top w:val="single" w:sz="4" w:space="0" w:color="auto"/>
              <w:left w:val="single" w:sz="4" w:space="0" w:color="auto"/>
              <w:bottom w:val="single" w:sz="4" w:space="0" w:color="auto"/>
              <w:right w:val="single" w:sz="4" w:space="0" w:color="auto"/>
            </w:tcBorders>
            <w:vAlign w:val="center"/>
          </w:tcPr>
          <w:p w14:paraId="06FB9F76" w14:textId="77777777" w:rsidR="00235A61" w:rsidRDefault="00235A61" w:rsidP="0061357B">
            <w:pPr>
              <w:jc w:val="left"/>
              <w:rPr>
                <w:rFonts w:eastAsia="仿宋_GB2312"/>
                <w:kern w:val="0"/>
                <w:szCs w:val="21"/>
              </w:rPr>
            </w:pPr>
          </w:p>
        </w:tc>
      </w:tr>
      <w:tr w:rsidR="00235A61" w14:paraId="6F01BC46" w14:textId="77777777" w:rsidTr="000B7D3E">
        <w:trPr>
          <w:trHeight w:hRule="exact" w:val="603"/>
        </w:trPr>
        <w:tc>
          <w:tcPr>
            <w:tcW w:w="9106" w:type="dxa"/>
            <w:gridSpan w:val="14"/>
            <w:tcBorders>
              <w:top w:val="single" w:sz="4" w:space="0" w:color="auto"/>
              <w:left w:val="single" w:sz="4" w:space="0" w:color="auto"/>
              <w:bottom w:val="single" w:sz="4" w:space="0" w:color="auto"/>
              <w:right w:val="single" w:sz="4" w:space="0" w:color="auto"/>
            </w:tcBorders>
            <w:vAlign w:val="center"/>
          </w:tcPr>
          <w:p w14:paraId="58B691BC" w14:textId="77777777" w:rsidR="00235A61" w:rsidRDefault="00235A61" w:rsidP="0061357B">
            <w:pPr>
              <w:rPr>
                <w:rFonts w:eastAsia="仿宋_GB2312"/>
                <w:b/>
                <w:kern w:val="0"/>
                <w:szCs w:val="21"/>
              </w:rPr>
            </w:pPr>
            <w:r>
              <w:rPr>
                <w:rFonts w:eastAsia="仿宋_GB2312" w:hint="eastAsia"/>
                <w:b/>
                <w:kern w:val="0"/>
                <w:szCs w:val="21"/>
              </w:rPr>
              <w:t>标志性成果</w:t>
            </w:r>
          </w:p>
        </w:tc>
      </w:tr>
      <w:tr w:rsidR="00235A61" w14:paraId="52D01261" w14:textId="77777777" w:rsidTr="000B7D3E">
        <w:trPr>
          <w:trHeight w:hRule="exact" w:val="603"/>
        </w:trPr>
        <w:tc>
          <w:tcPr>
            <w:tcW w:w="1818" w:type="dxa"/>
            <w:gridSpan w:val="3"/>
            <w:tcBorders>
              <w:top w:val="single" w:sz="4" w:space="0" w:color="auto"/>
              <w:left w:val="single" w:sz="4" w:space="0" w:color="auto"/>
              <w:bottom w:val="single" w:sz="4" w:space="0" w:color="auto"/>
              <w:right w:val="single" w:sz="4" w:space="0" w:color="auto"/>
            </w:tcBorders>
            <w:vAlign w:val="center"/>
          </w:tcPr>
          <w:p w14:paraId="30A0C79C" w14:textId="77777777" w:rsidR="00235A61" w:rsidRDefault="00235A61" w:rsidP="0061357B">
            <w:pPr>
              <w:jc w:val="center"/>
              <w:rPr>
                <w:rFonts w:eastAsia="仿宋_GB2312"/>
                <w:kern w:val="0"/>
                <w:szCs w:val="21"/>
              </w:rPr>
            </w:pPr>
            <w:r>
              <w:rPr>
                <w:rFonts w:eastAsia="仿宋_GB2312" w:hint="eastAsia"/>
                <w:kern w:val="0"/>
                <w:szCs w:val="21"/>
              </w:rPr>
              <w:t>类别</w:t>
            </w:r>
          </w:p>
        </w:tc>
        <w:tc>
          <w:tcPr>
            <w:tcW w:w="740" w:type="dxa"/>
            <w:tcBorders>
              <w:top w:val="single" w:sz="4" w:space="0" w:color="auto"/>
              <w:left w:val="single" w:sz="4" w:space="0" w:color="auto"/>
              <w:bottom w:val="single" w:sz="4" w:space="0" w:color="auto"/>
              <w:right w:val="single" w:sz="4" w:space="0" w:color="auto"/>
            </w:tcBorders>
            <w:vAlign w:val="center"/>
          </w:tcPr>
          <w:p w14:paraId="23168104" w14:textId="77777777" w:rsidR="00235A61" w:rsidRDefault="00235A61" w:rsidP="0061357B">
            <w:pPr>
              <w:jc w:val="center"/>
              <w:rPr>
                <w:rFonts w:eastAsia="仿宋_GB2312"/>
                <w:kern w:val="0"/>
                <w:szCs w:val="21"/>
              </w:rPr>
            </w:pPr>
            <w:r>
              <w:rPr>
                <w:rFonts w:eastAsia="仿宋_GB2312" w:hint="eastAsia"/>
                <w:kern w:val="0"/>
                <w:szCs w:val="21"/>
              </w:rPr>
              <w:t>年份</w:t>
            </w: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31604C06" w14:textId="77777777" w:rsidR="00235A61" w:rsidRDefault="00235A61" w:rsidP="0061357B">
            <w:pPr>
              <w:jc w:val="center"/>
              <w:rPr>
                <w:rFonts w:eastAsia="仿宋_GB2312"/>
                <w:kern w:val="0"/>
                <w:szCs w:val="21"/>
              </w:rPr>
            </w:pPr>
            <w:r>
              <w:rPr>
                <w:rFonts w:eastAsia="仿宋_GB2312" w:hint="eastAsia"/>
                <w:kern w:val="0"/>
                <w:szCs w:val="21"/>
              </w:rPr>
              <w:t>项目名称</w:t>
            </w: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5651464A" w14:textId="77777777" w:rsidR="00235A61" w:rsidRDefault="00235A61" w:rsidP="0061357B">
            <w:pPr>
              <w:spacing w:line="240" w:lineRule="exact"/>
              <w:jc w:val="center"/>
              <w:rPr>
                <w:rFonts w:eastAsia="仿宋_GB2312"/>
                <w:kern w:val="0"/>
                <w:szCs w:val="21"/>
              </w:rPr>
            </w:pPr>
            <w:r>
              <w:rPr>
                <w:rFonts w:eastAsia="仿宋_GB2312" w:hint="eastAsia"/>
                <w:kern w:val="0"/>
                <w:szCs w:val="21"/>
              </w:rPr>
              <w:t>项目</w:t>
            </w:r>
          </w:p>
          <w:p w14:paraId="070262FF" w14:textId="77777777" w:rsidR="00235A61" w:rsidRDefault="00235A61" w:rsidP="0061357B">
            <w:pPr>
              <w:spacing w:line="240" w:lineRule="exact"/>
              <w:jc w:val="center"/>
              <w:rPr>
                <w:rFonts w:eastAsia="仿宋_GB2312"/>
                <w:kern w:val="0"/>
                <w:szCs w:val="21"/>
              </w:rPr>
            </w:pPr>
            <w:r>
              <w:rPr>
                <w:rFonts w:eastAsia="仿宋_GB2312" w:hint="eastAsia"/>
                <w:kern w:val="0"/>
                <w:szCs w:val="21"/>
              </w:rPr>
              <w:t>负责人</w:t>
            </w: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19C8983" w14:textId="77777777" w:rsidR="00235A61" w:rsidRDefault="00235A61" w:rsidP="0061357B">
            <w:pPr>
              <w:jc w:val="center"/>
              <w:rPr>
                <w:rFonts w:eastAsia="仿宋_GB2312"/>
                <w:kern w:val="0"/>
                <w:szCs w:val="21"/>
              </w:rPr>
            </w:pPr>
            <w:r>
              <w:rPr>
                <w:rFonts w:eastAsia="仿宋_GB2312" w:hint="eastAsia"/>
                <w:kern w:val="0"/>
                <w:szCs w:val="21"/>
              </w:rPr>
              <w:t>授予部门</w:t>
            </w:r>
          </w:p>
        </w:tc>
        <w:tc>
          <w:tcPr>
            <w:tcW w:w="1161" w:type="dxa"/>
            <w:tcBorders>
              <w:top w:val="single" w:sz="4" w:space="0" w:color="auto"/>
              <w:left w:val="single" w:sz="4" w:space="0" w:color="auto"/>
              <w:bottom w:val="single" w:sz="4" w:space="0" w:color="auto"/>
              <w:right w:val="single" w:sz="4" w:space="0" w:color="auto"/>
            </w:tcBorders>
            <w:vAlign w:val="center"/>
          </w:tcPr>
          <w:p w14:paraId="6D5414E5" w14:textId="77777777" w:rsidR="00235A61" w:rsidRDefault="00235A61" w:rsidP="0061357B">
            <w:pPr>
              <w:spacing w:line="240" w:lineRule="exact"/>
              <w:jc w:val="center"/>
              <w:rPr>
                <w:rFonts w:eastAsia="仿宋_GB2312"/>
                <w:kern w:val="0"/>
                <w:szCs w:val="21"/>
              </w:rPr>
            </w:pPr>
            <w:r>
              <w:rPr>
                <w:rFonts w:eastAsia="仿宋_GB2312" w:hint="eastAsia"/>
                <w:kern w:val="0"/>
                <w:szCs w:val="21"/>
              </w:rPr>
              <w:t>获批文件</w:t>
            </w:r>
          </w:p>
          <w:p w14:paraId="4DB278C6" w14:textId="77777777" w:rsidR="00235A61" w:rsidRDefault="00235A61" w:rsidP="0061357B">
            <w:pPr>
              <w:spacing w:line="240" w:lineRule="exact"/>
              <w:jc w:val="center"/>
              <w:rPr>
                <w:rFonts w:eastAsia="仿宋_GB2312"/>
                <w:kern w:val="0"/>
                <w:szCs w:val="21"/>
              </w:rPr>
            </w:pPr>
            <w:r>
              <w:rPr>
                <w:rFonts w:eastAsia="仿宋_GB2312" w:hint="eastAsia"/>
                <w:kern w:val="0"/>
                <w:szCs w:val="21"/>
              </w:rPr>
              <w:t>文号</w:t>
            </w:r>
          </w:p>
        </w:tc>
      </w:tr>
      <w:tr w:rsidR="00235A61" w14:paraId="3C63BD41" w14:textId="77777777" w:rsidTr="000B7D3E">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14:paraId="135DF3E6" w14:textId="77777777" w:rsidR="00235A61" w:rsidRDefault="00235A61" w:rsidP="0061357B">
            <w:pPr>
              <w:spacing w:line="220" w:lineRule="exact"/>
              <w:jc w:val="left"/>
              <w:rPr>
                <w:rFonts w:ascii="仿宋_GB2312" w:eastAsia="仿宋_GB2312"/>
                <w:kern w:val="0"/>
                <w:sz w:val="18"/>
                <w:szCs w:val="18"/>
              </w:rPr>
            </w:pPr>
            <w:r>
              <w:rPr>
                <w:rFonts w:ascii="仿宋_GB2312" w:eastAsia="仿宋_GB2312" w:hint="eastAsia"/>
                <w:kern w:val="0"/>
                <w:sz w:val="18"/>
                <w:szCs w:val="18"/>
              </w:rPr>
              <w:t>国家（省）级优质高职建设单位或职教师资培养培训基地</w:t>
            </w:r>
            <w:r>
              <w:rPr>
                <w:rStyle w:val="a8"/>
                <w:rFonts w:ascii="仿宋_GB2312" w:eastAsia="仿宋_GB2312" w:hint="eastAsia"/>
                <w:sz w:val="18"/>
                <w:szCs w:val="18"/>
              </w:rPr>
              <w:footnoteReference w:id="1"/>
            </w:r>
          </w:p>
        </w:tc>
        <w:tc>
          <w:tcPr>
            <w:tcW w:w="740" w:type="dxa"/>
            <w:tcBorders>
              <w:top w:val="single" w:sz="4" w:space="0" w:color="auto"/>
              <w:left w:val="single" w:sz="4" w:space="0" w:color="auto"/>
              <w:bottom w:val="single" w:sz="4" w:space="0" w:color="auto"/>
              <w:right w:val="single" w:sz="4" w:space="0" w:color="auto"/>
            </w:tcBorders>
            <w:vAlign w:val="center"/>
          </w:tcPr>
          <w:p w14:paraId="16627E2C"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5B8F19A0"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1BD6FF72"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2212769B"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395CE902" w14:textId="77777777" w:rsidR="00235A61" w:rsidRDefault="00235A61" w:rsidP="0061357B">
            <w:pPr>
              <w:jc w:val="center"/>
              <w:rPr>
                <w:rFonts w:eastAsia="仿宋_GB2312"/>
                <w:kern w:val="0"/>
                <w:szCs w:val="21"/>
              </w:rPr>
            </w:pPr>
          </w:p>
        </w:tc>
      </w:tr>
      <w:tr w:rsidR="00235A61" w14:paraId="1AC27ADC" w14:textId="77777777" w:rsidTr="000B7D3E">
        <w:trPr>
          <w:trHeight w:hRule="exact" w:val="422"/>
        </w:trPr>
        <w:tc>
          <w:tcPr>
            <w:tcW w:w="1818" w:type="dxa"/>
            <w:gridSpan w:val="3"/>
            <w:vMerge/>
            <w:tcBorders>
              <w:left w:val="single" w:sz="4" w:space="0" w:color="auto"/>
              <w:bottom w:val="single" w:sz="4" w:space="0" w:color="auto"/>
              <w:right w:val="single" w:sz="4" w:space="0" w:color="auto"/>
            </w:tcBorders>
            <w:vAlign w:val="center"/>
          </w:tcPr>
          <w:p w14:paraId="5960440C"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5D1F6D9A"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19BCA6B5"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75542798"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387FFB1D"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20D15BFB" w14:textId="77777777" w:rsidR="00235A61" w:rsidRDefault="00235A61" w:rsidP="0061357B">
            <w:pPr>
              <w:jc w:val="center"/>
              <w:rPr>
                <w:rFonts w:eastAsia="仿宋_GB2312"/>
                <w:kern w:val="0"/>
                <w:szCs w:val="21"/>
              </w:rPr>
            </w:pPr>
          </w:p>
        </w:tc>
      </w:tr>
      <w:tr w:rsidR="00235A61" w14:paraId="5C21605B" w14:textId="77777777" w:rsidTr="000B7D3E">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14:paraId="31F0191F" w14:textId="77777777" w:rsidR="00235A61" w:rsidRDefault="000B7D3E" w:rsidP="000B7D3E">
            <w:pPr>
              <w:spacing w:line="220" w:lineRule="exact"/>
              <w:jc w:val="left"/>
              <w:rPr>
                <w:rFonts w:ascii="仿宋_GB2312" w:eastAsia="仿宋_GB2312"/>
                <w:kern w:val="0"/>
                <w:sz w:val="18"/>
                <w:szCs w:val="18"/>
              </w:rPr>
            </w:pPr>
            <w:r>
              <w:rPr>
                <w:rFonts w:ascii="仿宋_GB2312" w:eastAsia="仿宋_GB2312" w:hint="eastAsia"/>
                <w:kern w:val="0"/>
                <w:sz w:val="18"/>
                <w:szCs w:val="18"/>
              </w:rPr>
              <w:t>省级</w:t>
            </w:r>
            <w:r w:rsidR="00CA15B0">
              <w:rPr>
                <w:rFonts w:ascii="仿宋_GB2312" w:eastAsia="仿宋_GB2312" w:hint="eastAsia"/>
                <w:kern w:val="0"/>
                <w:sz w:val="18"/>
                <w:szCs w:val="18"/>
              </w:rPr>
              <w:t>教学成果一等奖</w:t>
            </w:r>
            <w:r>
              <w:rPr>
                <w:rFonts w:ascii="仿宋_GB2312" w:eastAsia="仿宋_GB2312" w:hint="eastAsia"/>
                <w:kern w:val="0"/>
                <w:sz w:val="18"/>
                <w:szCs w:val="18"/>
              </w:rPr>
              <w:t>及以上</w:t>
            </w:r>
            <w:r w:rsidR="00235A61">
              <w:rPr>
                <w:rFonts w:ascii="仿宋_GB2312" w:eastAsia="仿宋_GB2312" w:hint="eastAsia"/>
                <w:kern w:val="0"/>
                <w:sz w:val="18"/>
                <w:szCs w:val="18"/>
              </w:rPr>
              <w:t>教学成果奖励</w:t>
            </w:r>
            <w:r w:rsidR="00235A61">
              <w:rPr>
                <w:rStyle w:val="a8"/>
                <w:rFonts w:ascii="仿宋_GB2312" w:eastAsia="仿宋_GB2312" w:hint="eastAsia"/>
                <w:sz w:val="18"/>
                <w:szCs w:val="18"/>
              </w:rPr>
              <w:footnoteReference w:id="2"/>
            </w:r>
          </w:p>
        </w:tc>
        <w:tc>
          <w:tcPr>
            <w:tcW w:w="740" w:type="dxa"/>
            <w:tcBorders>
              <w:top w:val="single" w:sz="4" w:space="0" w:color="auto"/>
              <w:left w:val="single" w:sz="4" w:space="0" w:color="auto"/>
              <w:bottom w:val="single" w:sz="4" w:space="0" w:color="auto"/>
              <w:right w:val="single" w:sz="4" w:space="0" w:color="auto"/>
            </w:tcBorders>
            <w:vAlign w:val="center"/>
          </w:tcPr>
          <w:p w14:paraId="630093E0"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2835DB82"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3532C99E"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786D7F7F"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1BC127D2" w14:textId="77777777" w:rsidR="00235A61" w:rsidRDefault="00235A61" w:rsidP="0061357B">
            <w:pPr>
              <w:jc w:val="center"/>
              <w:rPr>
                <w:rFonts w:eastAsia="仿宋_GB2312"/>
                <w:kern w:val="0"/>
                <w:szCs w:val="21"/>
              </w:rPr>
            </w:pPr>
          </w:p>
        </w:tc>
      </w:tr>
      <w:tr w:rsidR="00235A61" w14:paraId="00493DA5" w14:textId="77777777" w:rsidTr="00CA15B0">
        <w:trPr>
          <w:trHeight w:hRule="exact" w:val="554"/>
        </w:trPr>
        <w:tc>
          <w:tcPr>
            <w:tcW w:w="1818" w:type="dxa"/>
            <w:gridSpan w:val="3"/>
            <w:vMerge/>
            <w:tcBorders>
              <w:left w:val="single" w:sz="4" w:space="0" w:color="auto"/>
              <w:bottom w:val="single" w:sz="4" w:space="0" w:color="auto"/>
              <w:right w:val="single" w:sz="4" w:space="0" w:color="auto"/>
            </w:tcBorders>
            <w:vAlign w:val="center"/>
          </w:tcPr>
          <w:p w14:paraId="077A5E53"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7C8152C4"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08512763"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2C60AFF2"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144AAC7C"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0FC7D529" w14:textId="77777777" w:rsidR="00235A61" w:rsidRDefault="00235A61" w:rsidP="0061357B">
            <w:pPr>
              <w:jc w:val="center"/>
              <w:rPr>
                <w:rFonts w:eastAsia="仿宋_GB2312"/>
                <w:kern w:val="0"/>
                <w:szCs w:val="21"/>
              </w:rPr>
            </w:pPr>
          </w:p>
        </w:tc>
      </w:tr>
      <w:tr w:rsidR="00235A61" w14:paraId="6D7018DE" w14:textId="77777777" w:rsidTr="000B7D3E">
        <w:trPr>
          <w:trHeight w:hRule="exact" w:val="550"/>
        </w:trPr>
        <w:tc>
          <w:tcPr>
            <w:tcW w:w="1818" w:type="dxa"/>
            <w:gridSpan w:val="3"/>
            <w:vMerge w:val="restart"/>
            <w:tcBorders>
              <w:top w:val="single" w:sz="4" w:space="0" w:color="auto"/>
              <w:left w:val="single" w:sz="4" w:space="0" w:color="auto"/>
              <w:right w:val="single" w:sz="4" w:space="0" w:color="auto"/>
            </w:tcBorders>
            <w:vAlign w:val="center"/>
          </w:tcPr>
          <w:p w14:paraId="14CE9BD1" w14:textId="77777777" w:rsidR="00235A61" w:rsidRDefault="00235A61" w:rsidP="00E6454F">
            <w:pPr>
              <w:pStyle w:val="aa"/>
              <w:rPr>
                <w:rFonts w:ascii="仿宋_GB2312" w:eastAsia="仿宋_GB2312"/>
              </w:rPr>
            </w:pPr>
            <w:r>
              <w:rPr>
                <w:rFonts w:ascii="仿宋_GB2312" w:eastAsia="仿宋_GB2312" w:hint="eastAsia"/>
              </w:rPr>
              <w:t>国家</w:t>
            </w:r>
            <w:r w:rsidR="00E6454F">
              <w:rPr>
                <w:rFonts w:ascii="仿宋_GB2312" w:eastAsia="仿宋_GB2312" w:hint="eastAsia"/>
              </w:rPr>
              <w:t>（省级）重点建设专业</w:t>
            </w:r>
            <w:r>
              <w:rPr>
                <w:rStyle w:val="a8"/>
                <w:rFonts w:ascii="仿宋_GB2312" w:eastAsia="仿宋_GB2312" w:hint="eastAsia"/>
              </w:rPr>
              <w:footnoteReference w:id="3"/>
            </w:r>
          </w:p>
        </w:tc>
        <w:tc>
          <w:tcPr>
            <w:tcW w:w="740" w:type="dxa"/>
            <w:tcBorders>
              <w:top w:val="single" w:sz="4" w:space="0" w:color="auto"/>
              <w:left w:val="single" w:sz="4" w:space="0" w:color="auto"/>
              <w:bottom w:val="single" w:sz="4" w:space="0" w:color="auto"/>
              <w:right w:val="single" w:sz="4" w:space="0" w:color="auto"/>
            </w:tcBorders>
            <w:vAlign w:val="center"/>
          </w:tcPr>
          <w:p w14:paraId="553C4F3B"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05B87C62"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11888183"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3CDD4420"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0F8B48AF" w14:textId="77777777" w:rsidR="00235A61" w:rsidRDefault="00235A61" w:rsidP="0061357B">
            <w:pPr>
              <w:jc w:val="center"/>
              <w:rPr>
                <w:rFonts w:eastAsia="仿宋_GB2312"/>
                <w:kern w:val="0"/>
                <w:szCs w:val="21"/>
              </w:rPr>
            </w:pPr>
          </w:p>
        </w:tc>
      </w:tr>
      <w:tr w:rsidR="00235A61" w14:paraId="3E8EDFAF" w14:textId="77777777" w:rsidTr="000B7D3E">
        <w:trPr>
          <w:trHeight w:hRule="exact" w:val="507"/>
        </w:trPr>
        <w:tc>
          <w:tcPr>
            <w:tcW w:w="1818" w:type="dxa"/>
            <w:gridSpan w:val="3"/>
            <w:vMerge/>
            <w:tcBorders>
              <w:left w:val="single" w:sz="4" w:space="0" w:color="auto"/>
              <w:bottom w:val="single" w:sz="4" w:space="0" w:color="auto"/>
              <w:right w:val="single" w:sz="4" w:space="0" w:color="auto"/>
            </w:tcBorders>
            <w:vAlign w:val="center"/>
          </w:tcPr>
          <w:p w14:paraId="0076FECE"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7019C594"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27BDA712"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31BF1690"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AD14E8F"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1ABF78ED" w14:textId="77777777" w:rsidR="00235A61" w:rsidRDefault="00235A61" w:rsidP="0061357B">
            <w:pPr>
              <w:jc w:val="center"/>
              <w:rPr>
                <w:rFonts w:eastAsia="仿宋_GB2312"/>
                <w:kern w:val="0"/>
                <w:szCs w:val="21"/>
              </w:rPr>
            </w:pPr>
          </w:p>
        </w:tc>
      </w:tr>
      <w:tr w:rsidR="00235A61" w14:paraId="6C5FCBEE" w14:textId="77777777" w:rsidTr="000B7D3E">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14:paraId="0A281046" w14:textId="77777777" w:rsidR="00235A61" w:rsidRDefault="00235A61" w:rsidP="00CA15B0">
            <w:pPr>
              <w:spacing w:line="220" w:lineRule="exact"/>
              <w:jc w:val="left"/>
              <w:rPr>
                <w:rFonts w:ascii="仿宋_GB2312" w:eastAsia="仿宋_GB2312"/>
                <w:kern w:val="0"/>
                <w:sz w:val="18"/>
                <w:szCs w:val="18"/>
              </w:rPr>
            </w:pPr>
            <w:r>
              <w:rPr>
                <w:rFonts w:ascii="仿宋_GB2312" w:eastAsia="仿宋_GB2312" w:hint="eastAsia"/>
                <w:kern w:val="0"/>
                <w:sz w:val="18"/>
                <w:szCs w:val="18"/>
              </w:rPr>
              <w:t>省级名师工作室、技能大师工作室</w:t>
            </w:r>
            <w:r>
              <w:rPr>
                <w:rStyle w:val="a8"/>
                <w:rFonts w:ascii="仿宋_GB2312" w:eastAsia="仿宋_GB2312" w:hint="eastAsia"/>
                <w:sz w:val="18"/>
                <w:szCs w:val="18"/>
              </w:rPr>
              <w:footnoteReference w:id="4"/>
            </w:r>
          </w:p>
        </w:tc>
        <w:tc>
          <w:tcPr>
            <w:tcW w:w="740" w:type="dxa"/>
            <w:tcBorders>
              <w:top w:val="single" w:sz="4" w:space="0" w:color="auto"/>
              <w:left w:val="single" w:sz="4" w:space="0" w:color="auto"/>
              <w:bottom w:val="single" w:sz="4" w:space="0" w:color="auto"/>
              <w:right w:val="single" w:sz="4" w:space="0" w:color="auto"/>
            </w:tcBorders>
            <w:vAlign w:val="center"/>
          </w:tcPr>
          <w:p w14:paraId="3E04FCC9"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60627D10"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3D64CB0B"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5ECE44FA"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2A391ED0" w14:textId="77777777" w:rsidR="00235A61" w:rsidRDefault="00235A61" w:rsidP="0061357B">
            <w:pPr>
              <w:jc w:val="center"/>
              <w:rPr>
                <w:rFonts w:eastAsia="仿宋_GB2312"/>
                <w:kern w:val="0"/>
                <w:szCs w:val="21"/>
              </w:rPr>
            </w:pPr>
          </w:p>
        </w:tc>
      </w:tr>
      <w:tr w:rsidR="00235A61" w14:paraId="7BA6781C" w14:textId="77777777" w:rsidTr="000B7D3E">
        <w:trPr>
          <w:trHeight w:hRule="exact" w:val="422"/>
        </w:trPr>
        <w:tc>
          <w:tcPr>
            <w:tcW w:w="1818" w:type="dxa"/>
            <w:gridSpan w:val="3"/>
            <w:vMerge/>
            <w:tcBorders>
              <w:left w:val="single" w:sz="4" w:space="0" w:color="auto"/>
              <w:bottom w:val="single" w:sz="4" w:space="0" w:color="auto"/>
              <w:right w:val="single" w:sz="4" w:space="0" w:color="auto"/>
            </w:tcBorders>
            <w:vAlign w:val="center"/>
          </w:tcPr>
          <w:p w14:paraId="321F5668"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7742B1D0"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54AC7731"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77656BBD"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8E322CE"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0CBAF71B" w14:textId="77777777" w:rsidR="00235A61" w:rsidRDefault="00235A61" w:rsidP="0061357B">
            <w:pPr>
              <w:jc w:val="center"/>
              <w:rPr>
                <w:rFonts w:eastAsia="仿宋_GB2312"/>
                <w:kern w:val="0"/>
                <w:szCs w:val="21"/>
              </w:rPr>
            </w:pPr>
          </w:p>
        </w:tc>
      </w:tr>
      <w:tr w:rsidR="00235A61" w14:paraId="7B747F88" w14:textId="77777777" w:rsidTr="000B7D3E">
        <w:trPr>
          <w:trHeight w:hRule="exact" w:val="422"/>
        </w:trPr>
        <w:tc>
          <w:tcPr>
            <w:tcW w:w="1818" w:type="dxa"/>
            <w:gridSpan w:val="3"/>
            <w:vMerge w:val="restart"/>
            <w:tcBorders>
              <w:top w:val="single" w:sz="4" w:space="0" w:color="auto"/>
              <w:left w:val="single" w:sz="4" w:space="0" w:color="auto"/>
              <w:right w:val="single" w:sz="4" w:space="0" w:color="auto"/>
            </w:tcBorders>
            <w:vAlign w:val="center"/>
          </w:tcPr>
          <w:p w14:paraId="3C5AB7F1" w14:textId="77777777" w:rsidR="00235A61" w:rsidRDefault="00235A61" w:rsidP="0061357B">
            <w:pPr>
              <w:spacing w:line="220" w:lineRule="exact"/>
              <w:jc w:val="left"/>
              <w:rPr>
                <w:rFonts w:ascii="仿宋_GB2312" w:eastAsia="仿宋_GB2312"/>
                <w:kern w:val="0"/>
                <w:sz w:val="18"/>
                <w:szCs w:val="18"/>
              </w:rPr>
            </w:pPr>
            <w:r>
              <w:rPr>
                <w:rFonts w:ascii="仿宋_GB2312" w:eastAsia="仿宋_GB2312" w:hint="eastAsia"/>
                <w:kern w:val="0"/>
                <w:sz w:val="18"/>
                <w:szCs w:val="18"/>
              </w:rPr>
              <w:t>国家</w:t>
            </w:r>
            <w:r w:rsidR="00CA15B0">
              <w:rPr>
                <w:rFonts w:ascii="仿宋_GB2312" w:eastAsia="仿宋_GB2312" w:hint="eastAsia"/>
                <w:kern w:val="0"/>
                <w:sz w:val="18"/>
                <w:szCs w:val="18"/>
              </w:rPr>
              <w:t>（省级）</w:t>
            </w:r>
            <w:r>
              <w:rPr>
                <w:rFonts w:ascii="仿宋_GB2312" w:eastAsia="仿宋_GB2312" w:hint="eastAsia"/>
                <w:kern w:val="0"/>
                <w:sz w:val="18"/>
                <w:szCs w:val="18"/>
              </w:rPr>
              <w:t>职业教育专业教学资源库和国家</w:t>
            </w:r>
            <w:r w:rsidR="00B15248">
              <w:rPr>
                <w:rFonts w:ascii="仿宋_GB2312" w:eastAsia="仿宋_GB2312" w:hint="eastAsia"/>
                <w:kern w:val="0"/>
                <w:sz w:val="18"/>
                <w:szCs w:val="18"/>
              </w:rPr>
              <w:t>（省级）</w:t>
            </w:r>
            <w:r>
              <w:rPr>
                <w:rFonts w:ascii="仿宋_GB2312" w:eastAsia="仿宋_GB2312" w:hint="eastAsia"/>
                <w:kern w:val="0"/>
                <w:sz w:val="18"/>
                <w:szCs w:val="18"/>
              </w:rPr>
              <w:t>在线开放课程开发</w:t>
            </w:r>
            <w:r>
              <w:rPr>
                <w:rStyle w:val="a8"/>
                <w:rFonts w:ascii="仿宋_GB2312" w:eastAsia="仿宋_GB2312" w:hint="eastAsia"/>
                <w:sz w:val="18"/>
                <w:szCs w:val="18"/>
              </w:rPr>
              <w:footnoteReference w:id="5"/>
            </w:r>
          </w:p>
        </w:tc>
        <w:tc>
          <w:tcPr>
            <w:tcW w:w="740" w:type="dxa"/>
            <w:tcBorders>
              <w:top w:val="single" w:sz="4" w:space="0" w:color="auto"/>
              <w:left w:val="single" w:sz="4" w:space="0" w:color="auto"/>
              <w:bottom w:val="single" w:sz="4" w:space="0" w:color="auto"/>
              <w:right w:val="single" w:sz="4" w:space="0" w:color="auto"/>
            </w:tcBorders>
            <w:vAlign w:val="center"/>
          </w:tcPr>
          <w:p w14:paraId="7F4F766F"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267F7105"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021F877D"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E9D8282"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4BA45C44" w14:textId="77777777" w:rsidR="00235A61" w:rsidRDefault="00235A61" w:rsidP="0061357B">
            <w:pPr>
              <w:jc w:val="center"/>
              <w:rPr>
                <w:rFonts w:eastAsia="仿宋_GB2312"/>
                <w:kern w:val="0"/>
                <w:szCs w:val="21"/>
              </w:rPr>
            </w:pPr>
          </w:p>
        </w:tc>
      </w:tr>
      <w:tr w:rsidR="00235A61" w14:paraId="35702C9C" w14:textId="77777777" w:rsidTr="001E4965">
        <w:trPr>
          <w:trHeight w:hRule="exact" w:val="510"/>
        </w:trPr>
        <w:tc>
          <w:tcPr>
            <w:tcW w:w="1818" w:type="dxa"/>
            <w:gridSpan w:val="3"/>
            <w:vMerge/>
            <w:tcBorders>
              <w:left w:val="single" w:sz="4" w:space="0" w:color="auto"/>
              <w:bottom w:val="single" w:sz="4" w:space="0" w:color="auto"/>
              <w:right w:val="single" w:sz="4" w:space="0" w:color="auto"/>
            </w:tcBorders>
            <w:vAlign w:val="center"/>
          </w:tcPr>
          <w:p w14:paraId="3F4D74A6"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1980E20B"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006C7C64"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5CECCB3D"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33DC4DF"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73B6588E" w14:textId="77777777" w:rsidR="00235A61" w:rsidRDefault="00235A61" w:rsidP="0061357B">
            <w:pPr>
              <w:jc w:val="center"/>
              <w:rPr>
                <w:rFonts w:eastAsia="仿宋_GB2312"/>
                <w:kern w:val="0"/>
                <w:szCs w:val="21"/>
              </w:rPr>
            </w:pPr>
          </w:p>
        </w:tc>
      </w:tr>
      <w:tr w:rsidR="00235A61" w14:paraId="2C56925C" w14:textId="77777777" w:rsidTr="00362709">
        <w:trPr>
          <w:trHeight w:hRule="exact" w:val="658"/>
        </w:trPr>
        <w:tc>
          <w:tcPr>
            <w:tcW w:w="1818" w:type="dxa"/>
            <w:gridSpan w:val="3"/>
            <w:vMerge w:val="restart"/>
            <w:tcBorders>
              <w:top w:val="single" w:sz="4" w:space="0" w:color="auto"/>
              <w:left w:val="single" w:sz="4" w:space="0" w:color="auto"/>
              <w:right w:val="single" w:sz="4" w:space="0" w:color="auto"/>
            </w:tcBorders>
            <w:vAlign w:val="center"/>
          </w:tcPr>
          <w:p w14:paraId="2B6C322B" w14:textId="77777777" w:rsidR="00235A61" w:rsidRDefault="00235A61" w:rsidP="00B63879">
            <w:pPr>
              <w:spacing w:line="220" w:lineRule="exact"/>
              <w:jc w:val="left"/>
              <w:rPr>
                <w:rFonts w:ascii="仿宋_GB2312" w:eastAsia="仿宋_GB2312"/>
                <w:kern w:val="0"/>
                <w:sz w:val="18"/>
                <w:szCs w:val="18"/>
              </w:rPr>
            </w:pPr>
            <w:r>
              <w:rPr>
                <w:rFonts w:ascii="仿宋_GB2312" w:eastAsia="仿宋_GB2312" w:hint="eastAsia"/>
                <w:kern w:val="0"/>
                <w:sz w:val="18"/>
                <w:szCs w:val="18"/>
              </w:rPr>
              <w:t>学生在学科竞赛中获</w:t>
            </w:r>
            <w:r w:rsidR="00B63879">
              <w:rPr>
                <w:rFonts w:ascii="仿宋_GB2312" w:eastAsia="仿宋_GB2312" w:hint="eastAsia"/>
                <w:kern w:val="0"/>
                <w:sz w:val="18"/>
                <w:szCs w:val="18"/>
              </w:rPr>
              <w:t>省级</w:t>
            </w:r>
            <w:r w:rsidR="00B15248">
              <w:rPr>
                <w:rFonts w:ascii="仿宋_GB2312" w:eastAsia="仿宋_GB2312" w:hint="eastAsia"/>
                <w:kern w:val="0"/>
                <w:sz w:val="18"/>
                <w:szCs w:val="18"/>
              </w:rPr>
              <w:t>一等奖及以上</w:t>
            </w:r>
            <w:r w:rsidR="001E4965">
              <w:rPr>
                <w:rFonts w:ascii="仿宋_GB2312" w:eastAsia="仿宋_GB2312" w:hint="eastAsia"/>
                <w:kern w:val="0"/>
                <w:sz w:val="18"/>
                <w:szCs w:val="18"/>
              </w:rPr>
              <w:t>奖励</w:t>
            </w:r>
            <w:r>
              <w:rPr>
                <w:rStyle w:val="a8"/>
                <w:rFonts w:ascii="仿宋_GB2312" w:eastAsia="仿宋_GB2312" w:hint="eastAsia"/>
                <w:sz w:val="18"/>
                <w:szCs w:val="18"/>
              </w:rPr>
              <w:footnoteReference w:id="6"/>
            </w:r>
          </w:p>
        </w:tc>
        <w:tc>
          <w:tcPr>
            <w:tcW w:w="740" w:type="dxa"/>
            <w:tcBorders>
              <w:top w:val="single" w:sz="4" w:space="0" w:color="auto"/>
              <w:left w:val="single" w:sz="4" w:space="0" w:color="auto"/>
              <w:bottom w:val="single" w:sz="4" w:space="0" w:color="auto"/>
              <w:right w:val="single" w:sz="4" w:space="0" w:color="auto"/>
            </w:tcBorders>
            <w:vAlign w:val="center"/>
          </w:tcPr>
          <w:p w14:paraId="70CD58C3"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10D31313"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0C8F787A"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770D991D"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5FB7E199" w14:textId="77777777" w:rsidR="00235A61" w:rsidRDefault="00235A61" w:rsidP="0061357B">
            <w:pPr>
              <w:jc w:val="center"/>
              <w:rPr>
                <w:rFonts w:eastAsia="仿宋_GB2312"/>
                <w:kern w:val="0"/>
                <w:szCs w:val="21"/>
              </w:rPr>
            </w:pPr>
          </w:p>
        </w:tc>
      </w:tr>
      <w:tr w:rsidR="00235A61" w14:paraId="3B4A020A" w14:textId="77777777" w:rsidTr="00362709">
        <w:trPr>
          <w:trHeight w:hRule="exact" w:val="427"/>
        </w:trPr>
        <w:tc>
          <w:tcPr>
            <w:tcW w:w="1818" w:type="dxa"/>
            <w:gridSpan w:val="3"/>
            <w:vMerge/>
            <w:tcBorders>
              <w:left w:val="single" w:sz="4" w:space="0" w:color="auto"/>
              <w:bottom w:val="single" w:sz="4" w:space="0" w:color="auto"/>
              <w:right w:val="single" w:sz="4" w:space="0" w:color="auto"/>
            </w:tcBorders>
            <w:vAlign w:val="center"/>
          </w:tcPr>
          <w:p w14:paraId="10399CDB"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0D433156"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65C8776C"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569A5980"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7A687995"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150D5386" w14:textId="77777777" w:rsidR="00235A61" w:rsidRDefault="00235A61" w:rsidP="0061357B">
            <w:pPr>
              <w:jc w:val="center"/>
              <w:rPr>
                <w:rFonts w:eastAsia="仿宋_GB2312"/>
                <w:kern w:val="0"/>
                <w:szCs w:val="21"/>
              </w:rPr>
            </w:pPr>
          </w:p>
        </w:tc>
      </w:tr>
      <w:tr w:rsidR="00235A61" w14:paraId="5582C633" w14:textId="77777777" w:rsidTr="00362709">
        <w:trPr>
          <w:trHeight w:hRule="exact" w:val="702"/>
        </w:trPr>
        <w:tc>
          <w:tcPr>
            <w:tcW w:w="1818" w:type="dxa"/>
            <w:gridSpan w:val="3"/>
            <w:vMerge w:val="restart"/>
            <w:tcBorders>
              <w:top w:val="single" w:sz="4" w:space="0" w:color="auto"/>
              <w:left w:val="single" w:sz="4" w:space="0" w:color="auto"/>
              <w:right w:val="single" w:sz="4" w:space="0" w:color="auto"/>
            </w:tcBorders>
            <w:vAlign w:val="center"/>
          </w:tcPr>
          <w:p w14:paraId="213D029D" w14:textId="77777777" w:rsidR="00235A61" w:rsidRDefault="00235A61" w:rsidP="0061357B">
            <w:pPr>
              <w:spacing w:line="220" w:lineRule="exact"/>
              <w:jc w:val="left"/>
              <w:rPr>
                <w:rFonts w:ascii="仿宋_GB2312" w:eastAsia="仿宋_GB2312"/>
                <w:kern w:val="0"/>
                <w:sz w:val="18"/>
                <w:szCs w:val="18"/>
              </w:rPr>
            </w:pPr>
            <w:r>
              <w:rPr>
                <w:rFonts w:ascii="仿宋_GB2312" w:eastAsia="仿宋_GB2312" w:hint="eastAsia"/>
                <w:kern w:val="0"/>
                <w:sz w:val="18"/>
                <w:szCs w:val="18"/>
              </w:rPr>
              <w:t>重大科技攻关项目或研究课题</w:t>
            </w:r>
            <w:r>
              <w:rPr>
                <w:rStyle w:val="a8"/>
                <w:rFonts w:ascii="仿宋_GB2312" w:eastAsia="仿宋_GB2312" w:hint="eastAsia"/>
                <w:sz w:val="18"/>
                <w:szCs w:val="18"/>
              </w:rPr>
              <w:footnoteReference w:id="7"/>
            </w:r>
          </w:p>
        </w:tc>
        <w:tc>
          <w:tcPr>
            <w:tcW w:w="740" w:type="dxa"/>
            <w:tcBorders>
              <w:top w:val="single" w:sz="4" w:space="0" w:color="auto"/>
              <w:left w:val="single" w:sz="4" w:space="0" w:color="auto"/>
              <w:bottom w:val="single" w:sz="4" w:space="0" w:color="auto"/>
              <w:right w:val="single" w:sz="4" w:space="0" w:color="auto"/>
            </w:tcBorders>
            <w:vAlign w:val="center"/>
          </w:tcPr>
          <w:p w14:paraId="3C9A17BA"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7E8D1A7A"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063DA758"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0649998A"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5093E9F2" w14:textId="77777777" w:rsidR="00235A61" w:rsidRDefault="00235A61" w:rsidP="0061357B">
            <w:pPr>
              <w:jc w:val="center"/>
              <w:rPr>
                <w:rFonts w:eastAsia="仿宋_GB2312"/>
                <w:kern w:val="0"/>
                <w:szCs w:val="21"/>
              </w:rPr>
            </w:pPr>
          </w:p>
        </w:tc>
      </w:tr>
      <w:tr w:rsidR="00235A61" w14:paraId="7E14C8C6" w14:textId="77777777" w:rsidTr="00362709">
        <w:trPr>
          <w:trHeight w:hRule="exact" w:val="693"/>
        </w:trPr>
        <w:tc>
          <w:tcPr>
            <w:tcW w:w="1818" w:type="dxa"/>
            <w:gridSpan w:val="3"/>
            <w:vMerge/>
            <w:tcBorders>
              <w:left w:val="single" w:sz="4" w:space="0" w:color="auto"/>
              <w:bottom w:val="single" w:sz="4" w:space="0" w:color="auto"/>
              <w:right w:val="single" w:sz="4" w:space="0" w:color="auto"/>
            </w:tcBorders>
            <w:vAlign w:val="center"/>
          </w:tcPr>
          <w:p w14:paraId="14FA71D7" w14:textId="77777777" w:rsidR="00235A61" w:rsidRDefault="00235A61" w:rsidP="0061357B">
            <w:pPr>
              <w:spacing w:line="220" w:lineRule="exact"/>
              <w:jc w:val="left"/>
              <w:rPr>
                <w:rFonts w:ascii="仿宋_GB2312" w:eastAsia="仿宋_GB2312"/>
                <w:kern w:val="0"/>
                <w:sz w:val="18"/>
                <w:szCs w:val="18"/>
              </w:rPr>
            </w:pPr>
          </w:p>
        </w:tc>
        <w:tc>
          <w:tcPr>
            <w:tcW w:w="740" w:type="dxa"/>
            <w:tcBorders>
              <w:top w:val="single" w:sz="4" w:space="0" w:color="auto"/>
              <w:left w:val="single" w:sz="4" w:space="0" w:color="auto"/>
              <w:bottom w:val="single" w:sz="4" w:space="0" w:color="auto"/>
              <w:right w:val="single" w:sz="4" w:space="0" w:color="auto"/>
            </w:tcBorders>
            <w:vAlign w:val="center"/>
          </w:tcPr>
          <w:p w14:paraId="66EDFA61"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52AB3AB2"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0DF7A83E"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70FE0360"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5BD46432" w14:textId="77777777" w:rsidR="00235A61" w:rsidRDefault="00235A61" w:rsidP="0061357B">
            <w:pPr>
              <w:jc w:val="center"/>
              <w:rPr>
                <w:rFonts w:eastAsia="仿宋_GB2312"/>
                <w:kern w:val="0"/>
                <w:szCs w:val="21"/>
              </w:rPr>
            </w:pPr>
          </w:p>
        </w:tc>
      </w:tr>
      <w:tr w:rsidR="00235A61" w14:paraId="6B275824" w14:textId="77777777" w:rsidTr="00E6454F">
        <w:trPr>
          <w:trHeight w:hRule="exact" w:val="653"/>
        </w:trPr>
        <w:tc>
          <w:tcPr>
            <w:tcW w:w="1818" w:type="dxa"/>
            <w:gridSpan w:val="3"/>
            <w:tcBorders>
              <w:top w:val="single" w:sz="4" w:space="0" w:color="auto"/>
              <w:left w:val="single" w:sz="4" w:space="0" w:color="auto"/>
              <w:bottom w:val="single" w:sz="4" w:space="0" w:color="auto"/>
              <w:right w:val="single" w:sz="4" w:space="0" w:color="auto"/>
            </w:tcBorders>
            <w:vAlign w:val="center"/>
          </w:tcPr>
          <w:p w14:paraId="7E67425F" w14:textId="77777777" w:rsidR="00235A61" w:rsidRDefault="00235A61" w:rsidP="000B7D3E">
            <w:pPr>
              <w:spacing w:line="220" w:lineRule="exact"/>
              <w:jc w:val="left"/>
              <w:rPr>
                <w:rFonts w:ascii="仿宋_GB2312" w:eastAsia="仿宋_GB2312"/>
                <w:kern w:val="0"/>
                <w:sz w:val="18"/>
                <w:szCs w:val="18"/>
              </w:rPr>
            </w:pPr>
            <w:r>
              <w:rPr>
                <w:rFonts w:ascii="仿宋_GB2312" w:eastAsia="仿宋_GB2312" w:hint="eastAsia"/>
                <w:kern w:val="0"/>
                <w:sz w:val="18"/>
                <w:szCs w:val="18"/>
              </w:rPr>
              <w:lastRenderedPageBreak/>
              <w:t>教师获</w:t>
            </w:r>
            <w:r w:rsidR="000B7D3E">
              <w:rPr>
                <w:rFonts w:ascii="仿宋_GB2312" w:eastAsia="仿宋_GB2312" w:hint="eastAsia"/>
                <w:kern w:val="0"/>
                <w:sz w:val="18"/>
                <w:szCs w:val="18"/>
              </w:rPr>
              <w:t>省级及以上</w:t>
            </w:r>
            <w:r>
              <w:rPr>
                <w:rFonts w:ascii="仿宋_GB2312" w:eastAsia="仿宋_GB2312" w:hint="eastAsia"/>
                <w:kern w:val="0"/>
                <w:sz w:val="18"/>
                <w:szCs w:val="18"/>
              </w:rPr>
              <w:t>奖励</w:t>
            </w:r>
            <w:r>
              <w:rPr>
                <w:rStyle w:val="a8"/>
                <w:rFonts w:ascii="仿宋_GB2312" w:eastAsia="仿宋_GB2312" w:hint="eastAsia"/>
                <w:sz w:val="18"/>
                <w:szCs w:val="18"/>
              </w:rPr>
              <w:footnoteReference w:id="8"/>
            </w:r>
          </w:p>
        </w:tc>
        <w:tc>
          <w:tcPr>
            <w:tcW w:w="740" w:type="dxa"/>
            <w:tcBorders>
              <w:top w:val="single" w:sz="4" w:space="0" w:color="auto"/>
              <w:left w:val="single" w:sz="4" w:space="0" w:color="auto"/>
              <w:bottom w:val="single" w:sz="4" w:space="0" w:color="auto"/>
              <w:right w:val="single" w:sz="4" w:space="0" w:color="auto"/>
            </w:tcBorders>
            <w:vAlign w:val="center"/>
          </w:tcPr>
          <w:p w14:paraId="5A6A2CD2" w14:textId="77777777" w:rsidR="00235A61" w:rsidRDefault="00235A61" w:rsidP="0061357B">
            <w:pPr>
              <w:jc w:val="center"/>
              <w:rPr>
                <w:rFonts w:eastAsia="仿宋_GB2312"/>
                <w:kern w:val="0"/>
                <w:szCs w:val="21"/>
              </w:rPr>
            </w:pPr>
          </w:p>
        </w:tc>
        <w:tc>
          <w:tcPr>
            <w:tcW w:w="3249" w:type="dxa"/>
            <w:gridSpan w:val="4"/>
            <w:tcBorders>
              <w:top w:val="single" w:sz="4" w:space="0" w:color="auto"/>
              <w:left w:val="single" w:sz="4" w:space="0" w:color="auto"/>
              <w:bottom w:val="single" w:sz="4" w:space="0" w:color="auto"/>
              <w:right w:val="single" w:sz="4" w:space="0" w:color="auto"/>
            </w:tcBorders>
            <w:vAlign w:val="center"/>
          </w:tcPr>
          <w:p w14:paraId="36466D4D" w14:textId="77777777" w:rsidR="00235A61" w:rsidRDefault="00235A61" w:rsidP="0061357B">
            <w:pPr>
              <w:jc w:val="center"/>
              <w:rPr>
                <w:rFonts w:eastAsia="仿宋_GB2312"/>
                <w:kern w:val="0"/>
                <w:szCs w:val="21"/>
              </w:rPr>
            </w:pPr>
          </w:p>
        </w:tc>
        <w:tc>
          <w:tcPr>
            <w:tcW w:w="998" w:type="dxa"/>
            <w:gridSpan w:val="2"/>
            <w:tcBorders>
              <w:top w:val="single" w:sz="4" w:space="0" w:color="auto"/>
              <w:left w:val="single" w:sz="4" w:space="0" w:color="auto"/>
              <w:bottom w:val="single" w:sz="4" w:space="0" w:color="auto"/>
              <w:right w:val="single" w:sz="4" w:space="0" w:color="auto"/>
            </w:tcBorders>
            <w:vAlign w:val="center"/>
          </w:tcPr>
          <w:p w14:paraId="46DBE3DC" w14:textId="77777777" w:rsidR="00235A61" w:rsidRDefault="00235A61" w:rsidP="0061357B">
            <w:pPr>
              <w:jc w:val="center"/>
              <w:rPr>
                <w:rFonts w:eastAsia="仿宋_GB2312"/>
                <w:kern w:val="0"/>
                <w:szCs w:val="21"/>
              </w:rPr>
            </w:pPr>
          </w:p>
        </w:tc>
        <w:tc>
          <w:tcPr>
            <w:tcW w:w="1140" w:type="dxa"/>
            <w:gridSpan w:val="3"/>
            <w:tcBorders>
              <w:top w:val="single" w:sz="4" w:space="0" w:color="auto"/>
              <w:left w:val="single" w:sz="4" w:space="0" w:color="auto"/>
              <w:bottom w:val="single" w:sz="4" w:space="0" w:color="auto"/>
              <w:right w:val="single" w:sz="4" w:space="0" w:color="auto"/>
            </w:tcBorders>
            <w:vAlign w:val="center"/>
          </w:tcPr>
          <w:p w14:paraId="7CC1544C" w14:textId="77777777" w:rsidR="00235A61" w:rsidRDefault="00235A61" w:rsidP="0061357B">
            <w:pPr>
              <w:jc w:val="center"/>
              <w:rPr>
                <w:rFonts w:eastAsia="仿宋_GB2312"/>
                <w:kern w:val="0"/>
                <w:szCs w:val="21"/>
              </w:rPr>
            </w:pPr>
          </w:p>
        </w:tc>
        <w:tc>
          <w:tcPr>
            <w:tcW w:w="1161" w:type="dxa"/>
            <w:tcBorders>
              <w:top w:val="single" w:sz="4" w:space="0" w:color="auto"/>
              <w:left w:val="single" w:sz="4" w:space="0" w:color="auto"/>
              <w:bottom w:val="single" w:sz="4" w:space="0" w:color="auto"/>
              <w:right w:val="single" w:sz="4" w:space="0" w:color="auto"/>
            </w:tcBorders>
            <w:vAlign w:val="center"/>
          </w:tcPr>
          <w:p w14:paraId="1FCBDE99" w14:textId="77777777" w:rsidR="00235A61" w:rsidRDefault="00235A61" w:rsidP="0061357B">
            <w:pPr>
              <w:jc w:val="center"/>
              <w:rPr>
                <w:rFonts w:eastAsia="仿宋_GB2312"/>
                <w:kern w:val="0"/>
                <w:szCs w:val="21"/>
              </w:rPr>
            </w:pPr>
          </w:p>
        </w:tc>
      </w:tr>
      <w:tr w:rsidR="00235A61" w14:paraId="7D08B9DE" w14:textId="77777777" w:rsidTr="000B7D3E">
        <w:trPr>
          <w:trHeight w:hRule="exact" w:val="603"/>
        </w:trPr>
        <w:tc>
          <w:tcPr>
            <w:tcW w:w="9106" w:type="dxa"/>
            <w:gridSpan w:val="14"/>
            <w:tcBorders>
              <w:top w:val="single" w:sz="4" w:space="0" w:color="auto"/>
              <w:left w:val="single" w:sz="4" w:space="0" w:color="auto"/>
              <w:bottom w:val="single" w:sz="4" w:space="0" w:color="auto"/>
              <w:right w:val="single" w:sz="4" w:space="0" w:color="auto"/>
            </w:tcBorders>
            <w:vAlign w:val="center"/>
          </w:tcPr>
          <w:p w14:paraId="5F6D3EA2" w14:textId="5CE75E40" w:rsidR="00235A61" w:rsidRDefault="000C2811" w:rsidP="0061357B">
            <w:pPr>
              <w:jc w:val="left"/>
              <w:rPr>
                <w:rFonts w:eastAsia="仿宋_GB2312"/>
                <w:b/>
                <w:szCs w:val="21"/>
              </w:rPr>
            </w:pPr>
            <w:r>
              <w:rPr>
                <w:rFonts w:eastAsia="仿宋_GB2312" w:hint="eastAsia"/>
                <w:b/>
                <w:szCs w:val="21"/>
              </w:rPr>
              <w:t>工作室负责</w:t>
            </w:r>
            <w:r w:rsidR="00235A61">
              <w:rPr>
                <w:rFonts w:eastAsia="仿宋_GB2312" w:hint="eastAsia"/>
                <w:b/>
                <w:szCs w:val="21"/>
              </w:rPr>
              <w:t>人</w:t>
            </w:r>
          </w:p>
        </w:tc>
      </w:tr>
      <w:tr w:rsidR="00235A61" w14:paraId="1FAE4B34" w14:textId="77777777" w:rsidTr="000B7D3E">
        <w:trPr>
          <w:trHeight w:hRule="exact" w:val="603"/>
        </w:trPr>
        <w:tc>
          <w:tcPr>
            <w:tcW w:w="1415" w:type="dxa"/>
            <w:gridSpan w:val="2"/>
            <w:tcBorders>
              <w:top w:val="single" w:sz="4" w:space="0" w:color="auto"/>
              <w:left w:val="single" w:sz="4" w:space="0" w:color="auto"/>
              <w:bottom w:val="single" w:sz="4" w:space="0" w:color="auto"/>
              <w:right w:val="single" w:sz="4" w:space="0" w:color="auto"/>
            </w:tcBorders>
            <w:vAlign w:val="center"/>
          </w:tcPr>
          <w:p w14:paraId="52CF84DD" w14:textId="77777777" w:rsidR="00235A61" w:rsidRDefault="00235A61" w:rsidP="0061357B">
            <w:pPr>
              <w:spacing w:before="48" w:after="48"/>
              <w:jc w:val="center"/>
              <w:rPr>
                <w:rFonts w:eastAsia="仿宋_GB2312"/>
                <w:szCs w:val="21"/>
              </w:rPr>
            </w:pPr>
            <w:r>
              <w:rPr>
                <w:rFonts w:eastAsia="仿宋_GB2312"/>
                <w:szCs w:val="21"/>
              </w:rPr>
              <w:t>姓名</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7E28FF01" w14:textId="77777777" w:rsidR="00235A61" w:rsidRDefault="00235A61" w:rsidP="0061357B">
            <w:pPr>
              <w:spacing w:before="48" w:after="48"/>
              <w:jc w:val="center"/>
              <w:rPr>
                <w:rFonts w:eastAsia="仿宋_GB2312"/>
                <w:szCs w:val="21"/>
              </w:rPr>
            </w:pPr>
          </w:p>
        </w:tc>
        <w:tc>
          <w:tcPr>
            <w:tcW w:w="1825" w:type="dxa"/>
            <w:gridSpan w:val="2"/>
            <w:tcBorders>
              <w:top w:val="single" w:sz="4" w:space="0" w:color="auto"/>
              <w:left w:val="single" w:sz="4" w:space="0" w:color="auto"/>
              <w:bottom w:val="single" w:sz="4" w:space="0" w:color="auto"/>
              <w:right w:val="single" w:sz="4" w:space="0" w:color="auto"/>
            </w:tcBorders>
            <w:vAlign w:val="center"/>
          </w:tcPr>
          <w:p w14:paraId="05CBB8B6" w14:textId="77777777" w:rsidR="00235A61" w:rsidRDefault="00235A61" w:rsidP="0061357B">
            <w:pPr>
              <w:spacing w:before="48" w:after="48"/>
              <w:jc w:val="center"/>
              <w:rPr>
                <w:rFonts w:eastAsia="仿宋_GB2312"/>
                <w:szCs w:val="21"/>
              </w:rPr>
            </w:pPr>
            <w:r>
              <w:rPr>
                <w:rFonts w:eastAsia="仿宋_GB2312" w:hint="eastAsia"/>
                <w:szCs w:val="21"/>
              </w:rPr>
              <w:t>出生年月</w:t>
            </w:r>
          </w:p>
        </w:tc>
        <w:tc>
          <w:tcPr>
            <w:tcW w:w="1424" w:type="dxa"/>
            <w:gridSpan w:val="2"/>
            <w:tcBorders>
              <w:top w:val="single" w:sz="4" w:space="0" w:color="auto"/>
              <w:left w:val="single" w:sz="4" w:space="0" w:color="auto"/>
              <w:bottom w:val="single" w:sz="4" w:space="0" w:color="auto"/>
              <w:right w:val="single" w:sz="4" w:space="0" w:color="auto"/>
            </w:tcBorders>
            <w:vAlign w:val="center"/>
          </w:tcPr>
          <w:p w14:paraId="7379CE98" w14:textId="77777777" w:rsidR="00235A61" w:rsidRDefault="00235A61" w:rsidP="0061357B">
            <w:pPr>
              <w:jc w:val="center"/>
              <w:rPr>
                <w:rFonts w:eastAsia="仿宋_GB2312"/>
                <w:szCs w:val="21"/>
              </w:rPr>
            </w:pPr>
          </w:p>
        </w:tc>
        <w:tc>
          <w:tcPr>
            <w:tcW w:w="1140" w:type="dxa"/>
            <w:gridSpan w:val="4"/>
            <w:tcBorders>
              <w:top w:val="single" w:sz="4" w:space="0" w:color="auto"/>
              <w:left w:val="single" w:sz="4" w:space="0" w:color="auto"/>
              <w:bottom w:val="single" w:sz="4" w:space="0" w:color="auto"/>
              <w:right w:val="single" w:sz="4" w:space="0" w:color="auto"/>
            </w:tcBorders>
            <w:vAlign w:val="center"/>
          </w:tcPr>
          <w:p w14:paraId="22F78B11" w14:textId="77777777" w:rsidR="00235A61" w:rsidRDefault="00235A61" w:rsidP="0061357B">
            <w:pPr>
              <w:jc w:val="center"/>
              <w:rPr>
                <w:rFonts w:eastAsia="仿宋_GB2312"/>
                <w:szCs w:val="21"/>
              </w:rPr>
            </w:pPr>
            <w:r>
              <w:rPr>
                <w:rFonts w:eastAsia="仿宋_GB2312"/>
                <w:szCs w:val="21"/>
              </w:rPr>
              <w:t>职称</w:t>
            </w:r>
          </w:p>
        </w:tc>
        <w:tc>
          <w:tcPr>
            <w:tcW w:w="2159" w:type="dxa"/>
            <w:gridSpan w:val="2"/>
            <w:tcBorders>
              <w:top w:val="single" w:sz="4" w:space="0" w:color="auto"/>
              <w:left w:val="single" w:sz="4" w:space="0" w:color="auto"/>
              <w:bottom w:val="single" w:sz="4" w:space="0" w:color="auto"/>
              <w:right w:val="single" w:sz="4" w:space="0" w:color="auto"/>
            </w:tcBorders>
            <w:vAlign w:val="center"/>
          </w:tcPr>
          <w:p w14:paraId="0D9EC9BF" w14:textId="77777777" w:rsidR="00235A61" w:rsidRDefault="00235A61" w:rsidP="0061357B">
            <w:pPr>
              <w:jc w:val="left"/>
              <w:rPr>
                <w:rFonts w:eastAsia="仿宋_GB2312"/>
                <w:szCs w:val="21"/>
              </w:rPr>
            </w:pPr>
          </w:p>
        </w:tc>
      </w:tr>
      <w:tr w:rsidR="00235A61" w14:paraId="09CDBDBD" w14:textId="77777777" w:rsidTr="000B7D3E">
        <w:trPr>
          <w:trHeight w:hRule="exact" w:val="603"/>
        </w:trPr>
        <w:tc>
          <w:tcPr>
            <w:tcW w:w="1415" w:type="dxa"/>
            <w:gridSpan w:val="2"/>
            <w:tcBorders>
              <w:top w:val="single" w:sz="4" w:space="0" w:color="auto"/>
              <w:left w:val="single" w:sz="4" w:space="0" w:color="auto"/>
              <w:bottom w:val="single" w:sz="4" w:space="0" w:color="auto"/>
              <w:right w:val="single" w:sz="4" w:space="0" w:color="auto"/>
            </w:tcBorders>
            <w:vAlign w:val="center"/>
          </w:tcPr>
          <w:p w14:paraId="7C87C0CF" w14:textId="77777777" w:rsidR="00235A61" w:rsidRDefault="00235A61" w:rsidP="0061357B">
            <w:pPr>
              <w:spacing w:before="48" w:after="48"/>
              <w:jc w:val="center"/>
              <w:rPr>
                <w:rFonts w:eastAsia="仿宋_GB2312"/>
                <w:szCs w:val="21"/>
              </w:rPr>
            </w:pPr>
            <w:r>
              <w:rPr>
                <w:rFonts w:eastAsia="仿宋_GB2312"/>
                <w:szCs w:val="21"/>
              </w:rPr>
              <w:t>单位</w:t>
            </w:r>
          </w:p>
        </w:tc>
        <w:tc>
          <w:tcPr>
            <w:tcW w:w="1143" w:type="dxa"/>
            <w:gridSpan w:val="2"/>
            <w:tcBorders>
              <w:top w:val="single" w:sz="4" w:space="0" w:color="auto"/>
              <w:left w:val="single" w:sz="4" w:space="0" w:color="auto"/>
              <w:bottom w:val="single" w:sz="4" w:space="0" w:color="auto"/>
              <w:right w:val="single" w:sz="4" w:space="0" w:color="auto"/>
            </w:tcBorders>
            <w:vAlign w:val="center"/>
          </w:tcPr>
          <w:p w14:paraId="7EFCCADE" w14:textId="77777777" w:rsidR="00235A61" w:rsidRDefault="00235A61" w:rsidP="0061357B">
            <w:pPr>
              <w:spacing w:before="48" w:after="48"/>
              <w:jc w:val="center"/>
              <w:rPr>
                <w:rFonts w:eastAsia="仿宋_GB2312"/>
                <w:szCs w:val="21"/>
              </w:rPr>
            </w:pPr>
          </w:p>
        </w:tc>
        <w:tc>
          <w:tcPr>
            <w:tcW w:w="1825" w:type="dxa"/>
            <w:gridSpan w:val="2"/>
            <w:tcBorders>
              <w:top w:val="single" w:sz="4" w:space="0" w:color="auto"/>
              <w:left w:val="single" w:sz="4" w:space="0" w:color="auto"/>
              <w:bottom w:val="single" w:sz="4" w:space="0" w:color="auto"/>
              <w:right w:val="single" w:sz="4" w:space="0" w:color="auto"/>
            </w:tcBorders>
            <w:vAlign w:val="center"/>
          </w:tcPr>
          <w:p w14:paraId="42FFA8A6" w14:textId="77777777" w:rsidR="00235A61" w:rsidRDefault="00235A61" w:rsidP="0061357B">
            <w:pPr>
              <w:spacing w:before="48" w:after="48"/>
              <w:jc w:val="center"/>
              <w:rPr>
                <w:rFonts w:eastAsia="仿宋_GB2312"/>
                <w:szCs w:val="21"/>
              </w:rPr>
            </w:pPr>
            <w:r>
              <w:rPr>
                <w:rFonts w:eastAsia="仿宋_GB2312"/>
                <w:szCs w:val="21"/>
              </w:rPr>
              <w:t>职务</w:t>
            </w:r>
          </w:p>
        </w:tc>
        <w:tc>
          <w:tcPr>
            <w:tcW w:w="1424" w:type="dxa"/>
            <w:gridSpan w:val="2"/>
            <w:tcBorders>
              <w:top w:val="single" w:sz="4" w:space="0" w:color="auto"/>
              <w:left w:val="single" w:sz="4" w:space="0" w:color="auto"/>
              <w:bottom w:val="single" w:sz="4" w:space="0" w:color="auto"/>
              <w:right w:val="single" w:sz="4" w:space="0" w:color="auto"/>
            </w:tcBorders>
            <w:vAlign w:val="center"/>
          </w:tcPr>
          <w:p w14:paraId="64F5C7D6" w14:textId="77777777" w:rsidR="00235A61" w:rsidRDefault="00235A61" w:rsidP="0061357B">
            <w:pPr>
              <w:jc w:val="center"/>
              <w:rPr>
                <w:rFonts w:eastAsia="仿宋_GB2312"/>
                <w:szCs w:val="21"/>
              </w:rPr>
            </w:pPr>
          </w:p>
        </w:tc>
        <w:tc>
          <w:tcPr>
            <w:tcW w:w="1134" w:type="dxa"/>
            <w:gridSpan w:val="3"/>
            <w:tcBorders>
              <w:top w:val="single" w:sz="4" w:space="0" w:color="auto"/>
              <w:left w:val="single" w:sz="4" w:space="0" w:color="auto"/>
              <w:bottom w:val="single" w:sz="4" w:space="0" w:color="auto"/>
              <w:right w:val="single" w:sz="4" w:space="0" w:color="auto"/>
            </w:tcBorders>
            <w:vAlign w:val="center"/>
          </w:tcPr>
          <w:p w14:paraId="44004D49" w14:textId="77777777" w:rsidR="00235A61" w:rsidRDefault="00235A61" w:rsidP="0061357B">
            <w:pPr>
              <w:jc w:val="center"/>
              <w:rPr>
                <w:rFonts w:eastAsia="仿宋_GB2312"/>
                <w:szCs w:val="21"/>
              </w:rPr>
            </w:pPr>
            <w:r>
              <w:rPr>
                <w:rFonts w:eastAsia="仿宋_GB2312"/>
                <w:szCs w:val="21"/>
              </w:rPr>
              <w:t>研究专长</w:t>
            </w:r>
          </w:p>
        </w:tc>
        <w:tc>
          <w:tcPr>
            <w:tcW w:w="2165" w:type="dxa"/>
            <w:gridSpan w:val="3"/>
            <w:tcBorders>
              <w:top w:val="single" w:sz="4" w:space="0" w:color="auto"/>
              <w:left w:val="single" w:sz="4" w:space="0" w:color="auto"/>
              <w:bottom w:val="single" w:sz="4" w:space="0" w:color="auto"/>
              <w:right w:val="single" w:sz="4" w:space="0" w:color="auto"/>
            </w:tcBorders>
            <w:vAlign w:val="center"/>
          </w:tcPr>
          <w:p w14:paraId="5AA1BC9D" w14:textId="77777777" w:rsidR="00235A61" w:rsidRDefault="00235A61" w:rsidP="0061357B">
            <w:pPr>
              <w:jc w:val="center"/>
              <w:rPr>
                <w:rFonts w:eastAsia="仿宋_GB2312"/>
                <w:szCs w:val="21"/>
              </w:rPr>
            </w:pPr>
          </w:p>
        </w:tc>
      </w:tr>
      <w:tr w:rsidR="00235A61" w14:paraId="7DDA4E53" w14:textId="77777777" w:rsidTr="000B7D3E">
        <w:trPr>
          <w:trHeight w:hRule="exact" w:val="603"/>
        </w:trPr>
        <w:tc>
          <w:tcPr>
            <w:tcW w:w="1415" w:type="dxa"/>
            <w:gridSpan w:val="2"/>
            <w:tcBorders>
              <w:top w:val="single" w:sz="4" w:space="0" w:color="auto"/>
              <w:left w:val="single" w:sz="4" w:space="0" w:color="auto"/>
              <w:bottom w:val="single" w:sz="4" w:space="0" w:color="auto"/>
              <w:right w:val="single" w:sz="4" w:space="0" w:color="auto"/>
            </w:tcBorders>
            <w:vAlign w:val="center"/>
          </w:tcPr>
          <w:p w14:paraId="34F4A1F3" w14:textId="77777777" w:rsidR="00235A61" w:rsidRDefault="00235A61" w:rsidP="0061357B">
            <w:pPr>
              <w:spacing w:before="48" w:after="48"/>
              <w:jc w:val="center"/>
              <w:rPr>
                <w:rFonts w:eastAsia="仿宋_GB2312"/>
                <w:szCs w:val="21"/>
              </w:rPr>
            </w:pPr>
            <w:r>
              <w:rPr>
                <w:rFonts w:eastAsia="仿宋_GB2312"/>
                <w:szCs w:val="21"/>
              </w:rPr>
              <w:t>手机</w:t>
            </w:r>
          </w:p>
        </w:tc>
        <w:tc>
          <w:tcPr>
            <w:tcW w:w="2968" w:type="dxa"/>
            <w:gridSpan w:val="4"/>
            <w:tcBorders>
              <w:top w:val="single" w:sz="4" w:space="0" w:color="auto"/>
              <w:left w:val="single" w:sz="4" w:space="0" w:color="auto"/>
              <w:bottom w:val="single" w:sz="4" w:space="0" w:color="auto"/>
              <w:right w:val="single" w:sz="4" w:space="0" w:color="auto"/>
            </w:tcBorders>
            <w:vAlign w:val="center"/>
          </w:tcPr>
          <w:p w14:paraId="27F5BA26" w14:textId="77777777" w:rsidR="00235A61" w:rsidRDefault="00235A61" w:rsidP="0061357B">
            <w:pPr>
              <w:spacing w:before="48" w:after="48"/>
              <w:jc w:val="center"/>
              <w:rPr>
                <w:rFonts w:eastAsia="仿宋_GB2312"/>
                <w:szCs w:val="21"/>
              </w:rPr>
            </w:pPr>
          </w:p>
        </w:tc>
        <w:tc>
          <w:tcPr>
            <w:tcW w:w="1424" w:type="dxa"/>
            <w:gridSpan w:val="2"/>
            <w:tcBorders>
              <w:top w:val="single" w:sz="4" w:space="0" w:color="auto"/>
              <w:left w:val="single" w:sz="4" w:space="0" w:color="auto"/>
              <w:bottom w:val="single" w:sz="4" w:space="0" w:color="auto"/>
              <w:right w:val="single" w:sz="4" w:space="0" w:color="auto"/>
            </w:tcBorders>
            <w:vAlign w:val="center"/>
          </w:tcPr>
          <w:p w14:paraId="18F3199A" w14:textId="77777777" w:rsidR="00235A61" w:rsidRDefault="00235A61" w:rsidP="0061357B">
            <w:pPr>
              <w:jc w:val="center"/>
              <w:rPr>
                <w:rFonts w:eastAsia="仿宋_GB2312"/>
                <w:szCs w:val="21"/>
              </w:rPr>
            </w:pPr>
            <w:r>
              <w:rPr>
                <w:rFonts w:eastAsia="仿宋_GB2312"/>
                <w:szCs w:val="21"/>
              </w:rPr>
              <w:t>邮箱</w:t>
            </w:r>
          </w:p>
        </w:tc>
        <w:tc>
          <w:tcPr>
            <w:tcW w:w="3299" w:type="dxa"/>
            <w:gridSpan w:val="6"/>
            <w:tcBorders>
              <w:top w:val="single" w:sz="4" w:space="0" w:color="auto"/>
              <w:left w:val="single" w:sz="4" w:space="0" w:color="auto"/>
              <w:bottom w:val="single" w:sz="4" w:space="0" w:color="auto"/>
              <w:right w:val="single" w:sz="4" w:space="0" w:color="auto"/>
            </w:tcBorders>
            <w:vAlign w:val="center"/>
          </w:tcPr>
          <w:p w14:paraId="4129DB99" w14:textId="77777777" w:rsidR="00235A61" w:rsidRDefault="00235A61" w:rsidP="0061357B">
            <w:pPr>
              <w:jc w:val="left"/>
              <w:rPr>
                <w:rFonts w:eastAsia="仿宋_GB2312"/>
                <w:szCs w:val="21"/>
              </w:rPr>
            </w:pPr>
          </w:p>
        </w:tc>
      </w:tr>
      <w:tr w:rsidR="00235A61" w14:paraId="6C8C48CC" w14:textId="77777777" w:rsidTr="000B7D3E">
        <w:trPr>
          <w:trHeight w:val="4092"/>
        </w:trPr>
        <w:tc>
          <w:tcPr>
            <w:tcW w:w="1415" w:type="dxa"/>
            <w:gridSpan w:val="2"/>
            <w:tcBorders>
              <w:top w:val="single" w:sz="4" w:space="0" w:color="auto"/>
              <w:left w:val="single" w:sz="4" w:space="0" w:color="auto"/>
              <w:bottom w:val="single" w:sz="4" w:space="0" w:color="auto"/>
              <w:right w:val="single" w:sz="4" w:space="0" w:color="auto"/>
            </w:tcBorders>
            <w:vAlign w:val="center"/>
          </w:tcPr>
          <w:p w14:paraId="3AFBCCE0" w14:textId="77777777" w:rsidR="00235A61" w:rsidRDefault="00235A61" w:rsidP="0061357B">
            <w:pPr>
              <w:jc w:val="center"/>
              <w:rPr>
                <w:rFonts w:eastAsia="仿宋_GB2312"/>
                <w:sz w:val="20"/>
              </w:rPr>
            </w:pPr>
            <w:r>
              <w:rPr>
                <w:rFonts w:eastAsia="仿宋_GB2312"/>
                <w:sz w:val="20"/>
              </w:rPr>
              <w:t>主要</w:t>
            </w:r>
          </w:p>
          <w:p w14:paraId="68EF77A0" w14:textId="77777777" w:rsidR="00235A61" w:rsidRDefault="00235A61" w:rsidP="0061357B">
            <w:pPr>
              <w:jc w:val="center"/>
              <w:rPr>
                <w:rFonts w:eastAsia="仿宋_GB2312"/>
                <w:sz w:val="20"/>
              </w:rPr>
            </w:pPr>
            <w:r>
              <w:rPr>
                <w:rFonts w:eastAsia="仿宋_GB2312"/>
                <w:sz w:val="20"/>
              </w:rPr>
              <w:t>社会兼职</w:t>
            </w:r>
          </w:p>
        </w:tc>
        <w:tc>
          <w:tcPr>
            <w:tcW w:w="7691" w:type="dxa"/>
            <w:gridSpan w:val="12"/>
            <w:tcBorders>
              <w:top w:val="single" w:sz="4" w:space="0" w:color="auto"/>
              <w:left w:val="single" w:sz="4" w:space="0" w:color="auto"/>
              <w:bottom w:val="single" w:sz="4" w:space="0" w:color="auto"/>
              <w:right w:val="single" w:sz="4" w:space="0" w:color="auto"/>
            </w:tcBorders>
            <w:vAlign w:val="center"/>
          </w:tcPr>
          <w:p w14:paraId="45CD358D" w14:textId="77777777" w:rsidR="00235A61" w:rsidRDefault="00235A61" w:rsidP="0061357B">
            <w:pPr>
              <w:jc w:val="left"/>
              <w:rPr>
                <w:rFonts w:eastAsia="仿宋_GB2312"/>
                <w:sz w:val="20"/>
              </w:rPr>
            </w:pPr>
          </w:p>
        </w:tc>
      </w:tr>
      <w:tr w:rsidR="00235A61" w14:paraId="75B42A61" w14:textId="77777777" w:rsidTr="000B7D3E">
        <w:trPr>
          <w:trHeight w:val="6177"/>
        </w:trPr>
        <w:tc>
          <w:tcPr>
            <w:tcW w:w="1415" w:type="dxa"/>
            <w:gridSpan w:val="2"/>
            <w:tcBorders>
              <w:top w:val="single" w:sz="4" w:space="0" w:color="auto"/>
              <w:left w:val="single" w:sz="4" w:space="0" w:color="auto"/>
              <w:bottom w:val="single" w:sz="4" w:space="0" w:color="auto"/>
              <w:right w:val="single" w:sz="4" w:space="0" w:color="auto"/>
            </w:tcBorders>
            <w:vAlign w:val="center"/>
          </w:tcPr>
          <w:p w14:paraId="5CD1AD7F" w14:textId="77777777" w:rsidR="00235A61" w:rsidRDefault="00235A61" w:rsidP="0061357B">
            <w:pPr>
              <w:jc w:val="center"/>
              <w:rPr>
                <w:rFonts w:eastAsia="仿宋_GB2312"/>
                <w:sz w:val="20"/>
              </w:rPr>
            </w:pPr>
            <w:r>
              <w:rPr>
                <w:rFonts w:eastAsia="仿宋_GB2312"/>
                <w:sz w:val="20"/>
              </w:rPr>
              <w:lastRenderedPageBreak/>
              <w:t>在项目中拟承担的主要工作</w:t>
            </w:r>
          </w:p>
        </w:tc>
        <w:tc>
          <w:tcPr>
            <w:tcW w:w="7691" w:type="dxa"/>
            <w:gridSpan w:val="12"/>
            <w:tcBorders>
              <w:top w:val="single" w:sz="4" w:space="0" w:color="auto"/>
              <w:left w:val="single" w:sz="4" w:space="0" w:color="auto"/>
              <w:bottom w:val="single" w:sz="4" w:space="0" w:color="auto"/>
              <w:right w:val="single" w:sz="4" w:space="0" w:color="auto"/>
            </w:tcBorders>
            <w:vAlign w:val="center"/>
          </w:tcPr>
          <w:p w14:paraId="72F9D6D9" w14:textId="77777777" w:rsidR="00235A61" w:rsidRDefault="00235A61" w:rsidP="0061357B">
            <w:pPr>
              <w:jc w:val="left"/>
              <w:rPr>
                <w:rFonts w:eastAsia="仿宋_GB2312"/>
                <w:sz w:val="20"/>
              </w:rPr>
            </w:pPr>
          </w:p>
        </w:tc>
      </w:tr>
    </w:tbl>
    <w:p w14:paraId="1BCACCA4" w14:textId="77777777" w:rsidR="00235A61" w:rsidRDefault="00235A61" w:rsidP="00235A61">
      <w:pPr>
        <w:numPr>
          <w:ilvl w:val="0"/>
          <w:numId w:val="1"/>
        </w:numPr>
        <w:rPr>
          <w:rFonts w:ascii="Calibri" w:hAnsi="Calibri"/>
        </w:rPr>
        <w:sectPr w:rsidR="00235A61">
          <w:footerReference w:type="even" r:id="rId7"/>
          <w:footerReference w:type="default" r:id="rId8"/>
          <w:pgSz w:w="11906" w:h="16838"/>
          <w:pgMar w:top="1440" w:right="1797" w:bottom="1440" w:left="1797" w:header="851" w:footer="992" w:gutter="0"/>
          <w:cols w:space="720"/>
          <w:titlePg/>
          <w:docGrid w:type="lines" w:linePitch="312"/>
        </w:sectPr>
      </w:pPr>
    </w:p>
    <w:tbl>
      <w:tblPr>
        <w:tblW w:w="0" w:type="auto"/>
        <w:jc w:val="center"/>
        <w:tblLayout w:type="fixed"/>
        <w:tblLook w:val="0000" w:firstRow="0" w:lastRow="0" w:firstColumn="0" w:lastColumn="0" w:noHBand="0" w:noVBand="0"/>
      </w:tblPr>
      <w:tblGrid>
        <w:gridCol w:w="1510"/>
        <w:gridCol w:w="1510"/>
        <w:gridCol w:w="1511"/>
        <w:gridCol w:w="1488"/>
        <w:gridCol w:w="2423"/>
        <w:gridCol w:w="2539"/>
        <w:gridCol w:w="2765"/>
      </w:tblGrid>
      <w:tr w:rsidR="00235A61" w14:paraId="42F933B8" w14:textId="77777777" w:rsidTr="0061357B">
        <w:trPr>
          <w:trHeight w:val="522"/>
          <w:jc w:val="center"/>
        </w:trPr>
        <w:tc>
          <w:tcPr>
            <w:tcW w:w="13746" w:type="dxa"/>
            <w:gridSpan w:val="7"/>
            <w:tcBorders>
              <w:top w:val="single" w:sz="4" w:space="0" w:color="auto"/>
              <w:left w:val="single" w:sz="4" w:space="0" w:color="auto"/>
              <w:bottom w:val="single" w:sz="4" w:space="0" w:color="auto"/>
              <w:right w:val="single" w:sz="4" w:space="0" w:color="auto"/>
            </w:tcBorders>
            <w:vAlign w:val="center"/>
          </w:tcPr>
          <w:p w14:paraId="4E197DBA" w14:textId="77777777" w:rsidR="00235A61" w:rsidRDefault="00235A61" w:rsidP="0061357B">
            <w:pPr>
              <w:jc w:val="left"/>
              <w:rPr>
                <w:rFonts w:eastAsia="仿宋_GB2312"/>
                <w:b/>
                <w:sz w:val="24"/>
                <w:szCs w:val="24"/>
              </w:rPr>
            </w:pPr>
            <w:r>
              <w:rPr>
                <w:rFonts w:eastAsia="仿宋_GB2312"/>
                <w:b/>
                <w:sz w:val="24"/>
                <w:szCs w:val="24"/>
              </w:rPr>
              <w:lastRenderedPageBreak/>
              <w:t>项目团队</w:t>
            </w:r>
            <w:r>
              <w:rPr>
                <w:rFonts w:eastAsia="仿宋_GB2312" w:hint="eastAsia"/>
                <w:b/>
                <w:sz w:val="24"/>
                <w:szCs w:val="24"/>
              </w:rPr>
              <w:t>骨干成员</w:t>
            </w:r>
          </w:p>
        </w:tc>
      </w:tr>
      <w:tr w:rsidR="00235A61" w14:paraId="53CAFBEA"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6D41E9F1" w14:textId="77777777" w:rsidR="00235A61" w:rsidRDefault="00235A61" w:rsidP="0061357B">
            <w:pPr>
              <w:spacing w:before="48" w:after="48"/>
              <w:jc w:val="center"/>
              <w:rPr>
                <w:rFonts w:eastAsia="仿宋_GB2312"/>
                <w:sz w:val="24"/>
                <w:szCs w:val="24"/>
              </w:rPr>
            </w:pPr>
            <w:r>
              <w:rPr>
                <w:rFonts w:eastAsia="仿宋_GB2312"/>
                <w:sz w:val="24"/>
                <w:szCs w:val="24"/>
              </w:rPr>
              <w:t>姓名</w:t>
            </w:r>
          </w:p>
        </w:tc>
        <w:tc>
          <w:tcPr>
            <w:tcW w:w="1510" w:type="dxa"/>
            <w:tcBorders>
              <w:top w:val="single" w:sz="4" w:space="0" w:color="auto"/>
              <w:left w:val="single" w:sz="4" w:space="0" w:color="auto"/>
              <w:bottom w:val="single" w:sz="4" w:space="0" w:color="auto"/>
              <w:right w:val="single" w:sz="4" w:space="0" w:color="auto"/>
            </w:tcBorders>
            <w:vAlign w:val="center"/>
          </w:tcPr>
          <w:p w14:paraId="14B8A310" w14:textId="77777777" w:rsidR="00235A61" w:rsidRDefault="00235A61" w:rsidP="0061357B">
            <w:pPr>
              <w:spacing w:before="48" w:after="48"/>
              <w:jc w:val="center"/>
              <w:rPr>
                <w:rFonts w:eastAsia="仿宋_GB2312"/>
                <w:sz w:val="24"/>
                <w:szCs w:val="24"/>
              </w:rPr>
            </w:pPr>
            <w:r>
              <w:rPr>
                <w:rFonts w:eastAsia="仿宋_GB2312"/>
                <w:sz w:val="24"/>
                <w:szCs w:val="24"/>
              </w:rPr>
              <w:t>职务</w:t>
            </w:r>
            <w:r>
              <w:rPr>
                <w:rFonts w:eastAsia="仿宋_GB2312"/>
                <w:sz w:val="24"/>
                <w:szCs w:val="24"/>
              </w:rPr>
              <w:t>/</w:t>
            </w:r>
            <w:r>
              <w:rPr>
                <w:rFonts w:eastAsia="仿宋_GB2312"/>
                <w:sz w:val="24"/>
                <w:szCs w:val="24"/>
              </w:rPr>
              <w:t>职称</w:t>
            </w:r>
          </w:p>
        </w:tc>
        <w:tc>
          <w:tcPr>
            <w:tcW w:w="1511" w:type="dxa"/>
            <w:tcBorders>
              <w:top w:val="single" w:sz="4" w:space="0" w:color="auto"/>
              <w:left w:val="single" w:sz="4" w:space="0" w:color="auto"/>
              <w:bottom w:val="single" w:sz="4" w:space="0" w:color="auto"/>
              <w:right w:val="single" w:sz="4" w:space="0" w:color="auto"/>
            </w:tcBorders>
            <w:vAlign w:val="center"/>
          </w:tcPr>
          <w:p w14:paraId="0A544E7E" w14:textId="77777777" w:rsidR="00235A61" w:rsidRDefault="00235A61" w:rsidP="0061357B">
            <w:pPr>
              <w:spacing w:before="48" w:after="48"/>
              <w:jc w:val="center"/>
              <w:rPr>
                <w:rFonts w:eastAsia="仿宋_GB2312"/>
                <w:sz w:val="24"/>
                <w:szCs w:val="24"/>
              </w:rPr>
            </w:pPr>
            <w:r>
              <w:rPr>
                <w:rFonts w:eastAsia="仿宋_GB2312"/>
                <w:sz w:val="24"/>
              </w:rPr>
              <w:t>专业</w:t>
            </w:r>
            <w:r>
              <w:rPr>
                <w:rFonts w:eastAsia="仿宋_GB2312"/>
                <w:sz w:val="24"/>
              </w:rPr>
              <w:t>/</w:t>
            </w:r>
            <w:r>
              <w:rPr>
                <w:rFonts w:eastAsia="仿宋_GB2312"/>
                <w:sz w:val="24"/>
              </w:rPr>
              <w:t>学科</w:t>
            </w:r>
          </w:p>
        </w:tc>
        <w:tc>
          <w:tcPr>
            <w:tcW w:w="1488" w:type="dxa"/>
            <w:tcBorders>
              <w:top w:val="single" w:sz="4" w:space="0" w:color="auto"/>
              <w:left w:val="single" w:sz="4" w:space="0" w:color="auto"/>
              <w:bottom w:val="single" w:sz="4" w:space="0" w:color="auto"/>
              <w:right w:val="single" w:sz="4" w:space="0" w:color="auto"/>
            </w:tcBorders>
            <w:vAlign w:val="center"/>
          </w:tcPr>
          <w:p w14:paraId="5F53FBA8" w14:textId="77777777" w:rsidR="00235A61" w:rsidRDefault="00235A61" w:rsidP="0061357B">
            <w:pPr>
              <w:spacing w:before="48" w:after="48"/>
              <w:jc w:val="center"/>
              <w:rPr>
                <w:rFonts w:eastAsia="仿宋_GB2312"/>
                <w:sz w:val="24"/>
                <w:szCs w:val="24"/>
              </w:rPr>
            </w:pPr>
            <w:r>
              <w:rPr>
                <w:rFonts w:eastAsia="仿宋_GB2312" w:hint="eastAsia"/>
                <w:sz w:val="24"/>
                <w:szCs w:val="24"/>
              </w:rPr>
              <w:t>专职教师或</w:t>
            </w:r>
          </w:p>
          <w:p w14:paraId="33EA4B9A" w14:textId="77777777" w:rsidR="00235A61" w:rsidRDefault="00235A61" w:rsidP="0061357B">
            <w:pPr>
              <w:spacing w:before="48" w:after="48"/>
              <w:jc w:val="center"/>
              <w:rPr>
                <w:rFonts w:eastAsia="仿宋_GB2312"/>
                <w:sz w:val="24"/>
                <w:szCs w:val="24"/>
              </w:rPr>
            </w:pPr>
            <w:r>
              <w:rPr>
                <w:rFonts w:eastAsia="仿宋_GB2312" w:hint="eastAsia"/>
                <w:sz w:val="24"/>
                <w:szCs w:val="24"/>
              </w:rPr>
              <w:t>企业导师</w:t>
            </w:r>
          </w:p>
        </w:tc>
        <w:tc>
          <w:tcPr>
            <w:tcW w:w="2423" w:type="dxa"/>
            <w:tcBorders>
              <w:top w:val="single" w:sz="4" w:space="0" w:color="auto"/>
              <w:left w:val="single" w:sz="4" w:space="0" w:color="auto"/>
              <w:bottom w:val="single" w:sz="4" w:space="0" w:color="auto"/>
              <w:right w:val="single" w:sz="4" w:space="0" w:color="auto"/>
            </w:tcBorders>
            <w:vAlign w:val="center"/>
          </w:tcPr>
          <w:p w14:paraId="3E63182E" w14:textId="77777777" w:rsidR="00235A61" w:rsidRDefault="00235A61" w:rsidP="0061357B">
            <w:pPr>
              <w:spacing w:before="48" w:after="48"/>
              <w:jc w:val="center"/>
              <w:rPr>
                <w:rFonts w:eastAsia="仿宋_GB2312"/>
                <w:sz w:val="24"/>
                <w:szCs w:val="24"/>
              </w:rPr>
            </w:pPr>
            <w:r>
              <w:rPr>
                <w:rFonts w:eastAsia="仿宋_GB2312"/>
                <w:sz w:val="24"/>
                <w:szCs w:val="24"/>
              </w:rPr>
              <w:t>工作</w:t>
            </w:r>
            <w:r>
              <w:rPr>
                <w:rFonts w:eastAsia="仿宋_GB2312" w:hint="eastAsia"/>
                <w:sz w:val="24"/>
                <w:szCs w:val="24"/>
              </w:rPr>
              <w:t>部门（单位）</w:t>
            </w:r>
          </w:p>
        </w:tc>
        <w:tc>
          <w:tcPr>
            <w:tcW w:w="2539" w:type="dxa"/>
            <w:tcBorders>
              <w:top w:val="single" w:sz="4" w:space="0" w:color="auto"/>
              <w:left w:val="single" w:sz="4" w:space="0" w:color="auto"/>
              <w:bottom w:val="single" w:sz="4" w:space="0" w:color="auto"/>
              <w:right w:val="single" w:sz="4" w:space="0" w:color="auto"/>
            </w:tcBorders>
            <w:vAlign w:val="center"/>
          </w:tcPr>
          <w:p w14:paraId="7AA37041" w14:textId="77777777" w:rsidR="00235A61" w:rsidRDefault="00235A61" w:rsidP="0061357B">
            <w:pPr>
              <w:spacing w:before="48" w:after="48"/>
              <w:jc w:val="center"/>
              <w:rPr>
                <w:rFonts w:eastAsia="仿宋_GB2312"/>
                <w:sz w:val="24"/>
                <w:szCs w:val="24"/>
              </w:rPr>
            </w:pPr>
            <w:r>
              <w:rPr>
                <w:rFonts w:eastAsia="仿宋_GB2312" w:hint="eastAsia"/>
                <w:sz w:val="24"/>
                <w:szCs w:val="24"/>
              </w:rPr>
              <w:t>教学领域</w:t>
            </w:r>
          </w:p>
        </w:tc>
        <w:tc>
          <w:tcPr>
            <w:tcW w:w="2765" w:type="dxa"/>
            <w:tcBorders>
              <w:top w:val="single" w:sz="4" w:space="0" w:color="auto"/>
              <w:left w:val="single" w:sz="4" w:space="0" w:color="auto"/>
              <w:bottom w:val="single" w:sz="4" w:space="0" w:color="auto"/>
              <w:right w:val="single" w:sz="4" w:space="0" w:color="auto"/>
            </w:tcBorders>
            <w:vAlign w:val="center"/>
          </w:tcPr>
          <w:p w14:paraId="6B165BC1" w14:textId="77777777" w:rsidR="00235A61" w:rsidRDefault="00235A61" w:rsidP="0061357B">
            <w:pPr>
              <w:spacing w:before="48" w:after="48"/>
              <w:jc w:val="center"/>
              <w:rPr>
                <w:rFonts w:eastAsia="仿宋_GB2312"/>
                <w:sz w:val="24"/>
                <w:szCs w:val="24"/>
              </w:rPr>
            </w:pPr>
            <w:r>
              <w:rPr>
                <w:rFonts w:eastAsia="仿宋_GB2312" w:hint="eastAsia"/>
                <w:sz w:val="24"/>
                <w:szCs w:val="24"/>
              </w:rPr>
              <w:t>团队分工（课程模块）</w:t>
            </w:r>
          </w:p>
        </w:tc>
      </w:tr>
      <w:tr w:rsidR="00235A61" w14:paraId="20DF05AC"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2D2F2324"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0463DB79"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05E757B3"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171C1DFC"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2CB7099D"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04F8A74D"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5236F197" w14:textId="77777777" w:rsidR="00235A61" w:rsidRDefault="00235A61" w:rsidP="0061357B">
            <w:pPr>
              <w:jc w:val="left"/>
              <w:rPr>
                <w:rFonts w:eastAsia="仿宋_GB2312"/>
                <w:sz w:val="24"/>
                <w:szCs w:val="24"/>
              </w:rPr>
            </w:pPr>
          </w:p>
        </w:tc>
      </w:tr>
      <w:tr w:rsidR="00235A61" w14:paraId="6028F8DE"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26E96CD4"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6400D695"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0F34FC9B"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7ECB7E0D"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5FAFBE51"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74252488"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4FF75FF4" w14:textId="77777777" w:rsidR="00235A61" w:rsidRDefault="00235A61" w:rsidP="0061357B">
            <w:pPr>
              <w:jc w:val="left"/>
              <w:rPr>
                <w:rFonts w:eastAsia="仿宋_GB2312"/>
                <w:sz w:val="24"/>
                <w:szCs w:val="24"/>
              </w:rPr>
            </w:pPr>
          </w:p>
        </w:tc>
      </w:tr>
      <w:tr w:rsidR="00235A61" w14:paraId="38A02BD5"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1EE045B3"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1CDEB0D5"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263295D3"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7DAA8D33"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12F7DDA8"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49FF40E2"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6069098C" w14:textId="77777777" w:rsidR="00235A61" w:rsidRDefault="00235A61" w:rsidP="0061357B">
            <w:pPr>
              <w:jc w:val="left"/>
              <w:rPr>
                <w:rFonts w:eastAsia="仿宋_GB2312"/>
                <w:sz w:val="24"/>
                <w:szCs w:val="24"/>
              </w:rPr>
            </w:pPr>
          </w:p>
        </w:tc>
      </w:tr>
      <w:tr w:rsidR="00235A61" w14:paraId="0CDC73FC"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73BE5A66"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689EFAF5"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360E653E"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614EC600"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260EDCF9"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233FF04F"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66F2D4D9" w14:textId="77777777" w:rsidR="00235A61" w:rsidRDefault="00235A61" w:rsidP="0061357B">
            <w:pPr>
              <w:jc w:val="left"/>
              <w:rPr>
                <w:rFonts w:eastAsia="仿宋_GB2312"/>
                <w:sz w:val="24"/>
                <w:szCs w:val="24"/>
              </w:rPr>
            </w:pPr>
          </w:p>
        </w:tc>
      </w:tr>
      <w:tr w:rsidR="00235A61" w14:paraId="0E26D4BF"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005A3449"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1F948EAB"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2131E7CD"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129675BF"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312FE4CC"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156939BB"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00D889B0" w14:textId="77777777" w:rsidR="00235A61" w:rsidRDefault="00235A61" w:rsidP="0061357B">
            <w:pPr>
              <w:jc w:val="left"/>
              <w:rPr>
                <w:rFonts w:eastAsia="仿宋_GB2312"/>
                <w:sz w:val="24"/>
                <w:szCs w:val="24"/>
              </w:rPr>
            </w:pPr>
          </w:p>
        </w:tc>
      </w:tr>
      <w:tr w:rsidR="00235A61" w14:paraId="0CD49C0B"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02BC5286"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0DB680F6"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2D7E27E3"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5BCCFF60"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626DE824"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2D6FA291"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2EBC6753" w14:textId="77777777" w:rsidR="00235A61" w:rsidRDefault="00235A61" w:rsidP="0061357B">
            <w:pPr>
              <w:jc w:val="left"/>
              <w:rPr>
                <w:rFonts w:eastAsia="仿宋_GB2312"/>
                <w:sz w:val="24"/>
                <w:szCs w:val="24"/>
              </w:rPr>
            </w:pPr>
          </w:p>
        </w:tc>
      </w:tr>
      <w:tr w:rsidR="00235A61" w14:paraId="69F8AAD7"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53731103"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006070B8"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0ED0E10B"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7E561E30"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48D112AD"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17C650D7"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2E18015A" w14:textId="77777777" w:rsidR="00235A61" w:rsidRDefault="00235A61" w:rsidP="0061357B">
            <w:pPr>
              <w:jc w:val="left"/>
              <w:rPr>
                <w:rFonts w:eastAsia="仿宋_GB2312"/>
                <w:sz w:val="24"/>
                <w:szCs w:val="24"/>
              </w:rPr>
            </w:pPr>
          </w:p>
        </w:tc>
      </w:tr>
      <w:tr w:rsidR="00235A61" w14:paraId="62782509"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03BEEF72"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4EF4AD1F"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1BA26DC2"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415969BE"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1E3A75B1"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43C1CEB5"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7D23D390" w14:textId="77777777" w:rsidR="00235A61" w:rsidRDefault="00235A61" w:rsidP="0061357B">
            <w:pPr>
              <w:jc w:val="left"/>
              <w:rPr>
                <w:rFonts w:eastAsia="仿宋_GB2312"/>
                <w:sz w:val="24"/>
                <w:szCs w:val="24"/>
              </w:rPr>
            </w:pPr>
          </w:p>
        </w:tc>
      </w:tr>
      <w:tr w:rsidR="00235A61" w14:paraId="38FBB3C2"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3631AF80"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2B268430"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7FA9F23C"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35BEEEF8"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78E26DA4"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21952CB5"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72E0E69B" w14:textId="77777777" w:rsidR="00235A61" w:rsidRDefault="00235A61" w:rsidP="0061357B">
            <w:pPr>
              <w:jc w:val="left"/>
              <w:rPr>
                <w:rFonts w:eastAsia="仿宋_GB2312"/>
                <w:sz w:val="24"/>
                <w:szCs w:val="24"/>
              </w:rPr>
            </w:pPr>
          </w:p>
        </w:tc>
      </w:tr>
      <w:tr w:rsidR="00235A61" w14:paraId="01B81AAA"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2B2BDF3D" w14:textId="77777777" w:rsidR="00235A61" w:rsidRDefault="00235A61" w:rsidP="0061357B">
            <w:pPr>
              <w:spacing w:before="48" w:after="48"/>
              <w:jc w:val="center"/>
              <w:rPr>
                <w:rFonts w:eastAsia="仿宋_GB2312"/>
                <w:sz w:val="24"/>
                <w:szCs w:val="24"/>
              </w:rPr>
            </w:pPr>
          </w:p>
        </w:tc>
        <w:tc>
          <w:tcPr>
            <w:tcW w:w="1510" w:type="dxa"/>
            <w:tcBorders>
              <w:top w:val="single" w:sz="4" w:space="0" w:color="auto"/>
              <w:left w:val="single" w:sz="4" w:space="0" w:color="auto"/>
              <w:bottom w:val="single" w:sz="4" w:space="0" w:color="auto"/>
              <w:right w:val="single" w:sz="4" w:space="0" w:color="auto"/>
            </w:tcBorders>
            <w:vAlign w:val="center"/>
          </w:tcPr>
          <w:p w14:paraId="4D1FDEC2"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5AB189C6"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67FF4DD7"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485A13F0"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42BBA811"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342B71C3" w14:textId="77777777" w:rsidR="00235A61" w:rsidRDefault="00235A61" w:rsidP="0061357B">
            <w:pPr>
              <w:jc w:val="left"/>
              <w:rPr>
                <w:rFonts w:eastAsia="仿宋_GB2312"/>
                <w:sz w:val="24"/>
                <w:szCs w:val="24"/>
              </w:rPr>
            </w:pPr>
          </w:p>
        </w:tc>
      </w:tr>
      <w:tr w:rsidR="00235A61" w14:paraId="671AD4C9" w14:textId="77777777" w:rsidTr="0061357B">
        <w:trPr>
          <w:trHeight w:val="522"/>
          <w:jc w:val="center"/>
        </w:trPr>
        <w:tc>
          <w:tcPr>
            <w:tcW w:w="1510" w:type="dxa"/>
            <w:tcBorders>
              <w:top w:val="single" w:sz="4" w:space="0" w:color="auto"/>
              <w:left w:val="single" w:sz="4" w:space="0" w:color="auto"/>
              <w:bottom w:val="single" w:sz="4" w:space="0" w:color="auto"/>
              <w:right w:val="single" w:sz="4" w:space="0" w:color="auto"/>
            </w:tcBorders>
            <w:vAlign w:val="center"/>
          </w:tcPr>
          <w:p w14:paraId="0EE3908D" w14:textId="77777777" w:rsidR="00235A61" w:rsidRDefault="00235A61" w:rsidP="0061357B">
            <w:pPr>
              <w:spacing w:before="48" w:after="48"/>
              <w:jc w:val="center"/>
              <w:rPr>
                <w:rFonts w:eastAsia="仿宋_GB2312"/>
                <w:sz w:val="24"/>
                <w:szCs w:val="24"/>
              </w:rPr>
            </w:pPr>
            <w:r>
              <w:rPr>
                <w:rFonts w:eastAsia="仿宋_GB2312"/>
                <w:b/>
                <w:sz w:val="24"/>
                <w:szCs w:val="24"/>
              </w:rPr>
              <w:t>……</w:t>
            </w:r>
          </w:p>
        </w:tc>
        <w:tc>
          <w:tcPr>
            <w:tcW w:w="1510" w:type="dxa"/>
            <w:tcBorders>
              <w:top w:val="single" w:sz="4" w:space="0" w:color="auto"/>
              <w:left w:val="single" w:sz="4" w:space="0" w:color="auto"/>
              <w:bottom w:val="single" w:sz="4" w:space="0" w:color="auto"/>
              <w:right w:val="single" w:sz="4" w:space="0" w:color="auto"/>
            </w:tcBorders>
            <w:vAlign w:val="center"/>
          </w:tcPr>
          <w:p w14:paraId="4B2D2BD2" w14:textId="77777777" w:rsidR="00235A61" w:rsidRDefault="00235A61" w:rsidP="0061357B">
            <w:pPr>
              <w:spacing w:before="48" w:after="48"/>
              <w:jc w:val="left"/>
              <w:rPr>
                <w:rFonts w:eastAsia="仿宋_GB2312"/>
                <w:sz w:val="24"/>
                <w:szCs w:val="24"/>
              </w:rPr>
            </w:pPr>
          </w:p>
        </w:tc>
        <w:tc>
          <w:tcPr>
            <w:tcW w:w="1511" w:type="dxa"/>
            <w:tcBorders>
              <w:top w:val="single" w:sz="4" w:space="0" w:color="auto"/>
              <w:left w:val="single" w:sz="4" w:space="0" w:color="auto"/>
              <w:bottom w:val="single" w:sz="4" w:space="0" w:color="auto"/>
              <w:right w:val="single" w:sz="4" w:space="0" w:color="auto"/>
            </w:tcBorders>
            <w:vAlign w:val="center"/>
          </w:tcPr>
          <w:p w14:paraId="1EF6E36B" w14:textId="77777777" w:rsidR="00235A61" w:rsidRDefault="00235A61" w:rsidP="0061357B">
            <w:pPr>
              <w:spacing w:before="48" w:after="48"/>
              <w:jc w:val="left"/>
              <w:rPr>
                <w:rFonts w:eastAsia="仿宋_GB2312"/>
                <w:sz w:val="24"/>
                <w:szCs w:val="24"/>
              </w:rPr>
            </w:pPr>
          </w:p>
        </w:tc>
        <w:tc>
          <w:tcPr>
            <w:tcW w:w="1488" w:type="dxa"/>
            <w:tcBorders>
              <w:top w:val="single" w:sz="4" w:space="0" w:color="auto"/>
              <w:left w:val="single" w:sz="4" w:space="0" w:color="auto"/>
              <w:bottom w:val="single" w:sz="4" w:space="0" w:color="auto"/>
              <w:right w:val="single" w:sz="4" w:space="0" w:color="auto"/>
            </w:tcBorders>
            <w:vAlign w:val="center"/>
          </w:tcPr>
          <w:p w14:paraId="007F4855" w14:textId="77777777" w:rsidR="00235A61" w:rsidRDefault="00235A61" w:rsidP="0061357B">
            <w:pPr>
              <w:jc w:val="left"/>
              <w:rPr>
                <w:rFonts w:eastAsia="仿宋_GB2312"/>
                <w:sz w:val="24"/>
                <w:szCs w:val="24"/>
              </w:rPr>
            </w:pPr>
          </w:p>
        </w:tc>
        <w:tc>
          <w:tcPr>
            <w:tcW w:w="2423" w:type="dxa"/>
            <w:tcBorders>
              <w:top w:val="single" w:sz="4" w:space="0" w:color="auto"/>
              <w:left w:val="single" w:sz="4" w:space="0" w:color="auto"/>
              <w:bottom w:val="single" w:sz="4" w:space="0" w:color="auto"/>
              <w:right w:val="single" w:sz="4" w:space="0" w:color="auto"/>
            </w:tcBorders>
            <w:vAlign w:val="center"/>
          </w:tcPr>
          <w:p w14:paraId="2E068ACB" w14:textId="77777777" w:rsidR="00235A61" w:rsidRDefault="00235A61" w:rsidP="0061357B">
            <w:pPr>
              <w:jc w:val="left"/>
              <w:rPr>
                <w:rFonts w:eastAsia="仿宋_GB2312"/>
                <w:sz w:val="24"/>
                <w:szCs w:val="24"/>
              </w:rPr>
            </w:pPr>
          </w:p>
        </w:tc>
        <w:tc>
          <w:tcPr>
            <w:tcW w:w="2539" w:type="dxa"/>
            <w:tcBorders>
              <w:top w:val="single" w:sz="4" w:space="0" w:color="auto"/>
              <w:left w:val="single" w:sz="4" w:space="0" w:color="auto"/>
              <w:bottom w:val="single" w:sz="4" w:space="0" w:color="auto"/>
              <w:right w:val="single" w:sz="4" w:space="0" w:color="auto"/>
            </w:tcBorders>
            <w:vAlign w:val="center"/>
          </w:tcPr>
          <w:p w14:paraId="4C076424" w14:textId="77777777" w:rsidR="00235A61" w:rsidRDefault="00235A61" w:rsidP="0061357B">
            <w:pPr>
              <w:jc w:val="left"/>
              <w:rPr>
                <w:rFonts w:eastAsia="仿宋_GB2312"/>
                <w:sz w:val="24"/>
                <w:szCs w:val="24"/>
              </w:rPr>
            </w:pPr>
          </w:p>
        </w:tc>
        <w:tc>
          <w:tcPr>
            <w:tcW w:w="2765" w:type="dxa"/>
            <w:tcBorders>
              <w:top w:val="single" w:sz="4" w:space="0" w:color="auto"/>
              <w:left w:val="single" w:sz="4" w:space="0" w:color="auto"/>
              <w:bottom w:val="single" w:sz="4" w:space="0" w:color="auto"/>
              <w:right w:val="single" w:sz="4" w:space="0" w:color="auto"/>
            </w:tcBorders>
            <w:vAlign w:val="center"/>
          </w:tcPr>
          <w:p w14:paraId="5299889D" w14:textId="77777777" w:rsidR="00235A61" w:rsidRDefault="00235A61" w:rsidP="0061357B">
            <w:pPr>
              <w:jc w:val="left"/>
              <w:rPr>
                <w:rFonts w:eastAsia="仿宋_GB2312"/>
                <w:sz w:val="24"/>
                <w:szCs w:val="24"/>
              </w:rPr>
            </w:pPr>
          </w:p>
        </w:tc>
      </w:tr>
    </w:tbl>
    <w:p w14:paraId="0B62167D" w14:textId="77777777" w:rsidR="00235A61" w:rsidRDefault="00235A61" w:rsidP="00235A61">
      <w:pPr>
        <w:spacing w:before="48" w:after="48" w:line="360" w:lineRule="auto"/>
        <w:rPr>
          <w:rFonts w:eastAsia="黑体"/>
          <w:sz w:val="28"/>
          <w:szCs w:val="28"/>
        </w:rPr>
        <w:sectPr w:rsidR="00235A61">
          <w:headerReference w:type="default" r:id="rId9"/>
          <w:pgSz w:w="16838" w:h="11906" w:orient="landscape"/>
          <w:pgMar w:top="1800" w:right="1440" w:bottom="1800" w:left="1440" w:header="851" w:footer="992" w:gutter="0"/>
          <w:cols w:space="720"/>
          <w:docGrid w:type="lines" w:linePitch="312"/>
        </w:sectPr>
      </w:pPr>
    </w:p>
    <w:p w14:paraId="4D05695D" w14:textId="034450E8" w:rsidR="00235A61" w:rsidRDefault="00235A61" w:rsidP="00235A61">
      <w:pPr>
        <w:spacing w:before="48" w:after="48" w:line="360" w:lineRule="auto"/>
        <w:rPr>
          <w:rFonts w:eastAsia="黑体"/>
          <w:sz w:val="28"/>
          <w:szCs w:val="28"/>
        </w:rPr>
      </w:pPr>
      <w:r>
        <w:rPr>
          <w:rFonts w:eastAsia="黑体"/>
          <w:sz w:val="28"/>
          <w:szCs w:val="28"/>
        </w:rPr>
        <w:lastRenderedPageBreak/>
        <w:t>二、</w:t>
      </w:r>
      <w:r w:rsidR="000C2811">
        <w:rPr>
          <w:rFonts w:eastAsia="黑体" w:hint="eastAsia"/>
          <w:sz w:val="28"/>
          <w:szCs w:val="28"/>
        </w:rPr>
        <w:t>工作室</w:t>
      </w:r>
      <w:r>
        <w:rPr>
          <w:rFonts w:eastAsia="黑体"/>
          <w:sz w:val="28"/>
          <w:szCs w:val="28"/>
        </w:rPr>
        <w:t>建设方案</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846"/>
        <w:gridCol w:w="7796"/>
      </w:tblGrid>
      <w:tr w:rsidR="00235A61" w14:paraId="01DC2E8F" w14:textId="77777777" w:rsidTr="0061357B">
        <w:trPr>
          <w:trHeight w:val="2178"/>
          <w:jc w:val="center"/>
        </w:trPr>
        <w:tc>
          <w:tcPr>
            <w:tcW w:w="846" w:type="dxa"/>
            <w:tcBorders>
              <w:top w:val="single" w:sz="4" w:space="0" w:color="auto"/>
              <w:left w:val="single" w:sz="4" w:space="0" w:color="auto"/>
              <w:bottom w:val="single" w:sz="6" w:space="0" w:color="auto"/>
              <w:right w:val="single" w:sz="6" w:space="0" w:color="auto"/>
            </w:tcBorders>
            <w:vAlign w:val="center"/>
          </w:tcPr>
          <w:p w14:paraId="63A7F837" w14:textId="77777777" w:rsidR="00235A61" w:rsidRDefault="00235A61" w:rsidP="0061357B">
            <w:pPr>
              <w:spacing w:before="48" w:after="48"/>
              <w:jc w:val="center"/>
              <w:rPr>
                <w:rFonts w:eastAsia="仿宋_GB2312"/>
                <w:b/>
                <w:sz w:val="24"/>
                <w:szCs w:val="24"/>
              </w:rPr>
            </w:pPr>
            <w:r>
              <w:rPr>
                <w:rFonts w:eastAsia="仿宋_GB2312" w:hint="eastAsia"/>
                <w:b/>
                <w:sz w:val="24"/>
                <w:szCs w:val="24"/>
              </w:rPr>
              <w:t>团队</w:t>
            </w:r>
            <w:r>
              <w:rPr>
                <w:rFonts w:eastAsia="仿宋_GB2312"/>
                <w:b/>
                <w:sz w:val="24"/>
                <w:szCs w:val="24"/>
              </w:rPr>
              <w:t>建设</w:t>
            </w:r>
            <w:r>
              <w:rPr>
                <w:rFonts w:eastAsia="仿宋_GB2312" w:hint="eastAsia"/>
                <w:b/>
                <w:sz w:val="24"/>
                <w:szCs w:val="24"/>
              </w:rPr>
              <w:t>规划</w:t>
            </w:r>
            <w:r>
              <w:rPr>
                <w:rFonts w:eastAsia="仿宋_GB2312"/>
                <w:b/>
                <w:sz w:val="24"/>
                <w:szCs w:val="24"/>
              </w:rPr>
              <w:t>目标</w:t>
            </w:r>
          </w:p>
        </w:tc>
        <w:tc>
          <w:tcPr>
            <w:tcW w:w="7796" w:type="dxa"/>
            <w:tcBorders>
              <w:top w:val="single" w:sz="4" w:space="0" w:color="auto"/>
              <w:left w:val="single" w:sz="6" w:space="0" w:color="auto"/>
              <w:bottom w:val="single" w:sz="6" w:space="0" w:color="auto"/>
              <w:right w:val="single" w:sz="4" w:space="0" w:color="auto"/>
            </w:tcBorders>
          </w:tcPr>
          <w:p w14:paraId="3DEA313E" w14:textId="3742F40C" w:rsidR="00235A61" w:rsidRDefault="00235A61" w:rsidP="0061357B">
            <w:pPr>
              <w:rPr>
                <w:rFonts w:eastAsia="仿宋_GB2312"/>
                <w:sz w:val="24"/>
                <w:szCs w:val="24"/>
              </w:rPr>
            </w:pPr>
            <w:r>
              <w:rPr>
                <w:rFonts w:eastAsia="仿宋_GB2312"/>
                <w:sz w:val="24"/>
                <w:szCs w:val="24"/>
              </w:rPr>
              <w:t>具体阐述</w:t>
            </w:r>
            <w:r w:rsidR="000C2811">
              <w:rPr>
                <w:rFonts w:eastAsia="仿宋_GB2312" w:hint="eastAsia"/>
                <w:sz w:val="24"/>
                <w:szCs w:val="24"/>
              </w:rPr>
              <w:t>技能大师工作室</w:t>
            </w:r>
            <w:r>
              <w:rPr>
                <w:rFonts w:eastAsia="仿宋_GB2312"/>
                <w:sz w:val="24"/>
                <w:szCs w:val="24"/>
              </w:rPr>
              <w:t>建设</w:t>
            </w:r>
            <w:r>
              <w:rPr>
                <w:rFonts w:eastAsia="仿宋_GB2312" w:hint="eastAsia"/>
                <w:sz w:val="24"/>
                <w:szCs w:val="24"/>
              </w:rPr>
              <w:t>规划和</w:t>
            </w:r>
            <w:r>
              <w:rPr>
                <w:rFonts w:eastAsia="仿宋_GB2312"/>
                <w:sz w:val="24"/>
                <w:szCs w:val="24"/>
              </w:rPr>
              <w:t>目标定位。（不超过</w:t>
            </w:r>
            <w:r>
              <w:rPr>
                <w:rFonts w:eastAsia="仿宋_GB2312"/>
                <w:sz w:val="24"/>
                <w:szCs w:val="24"/>
              </w:rPr>
              <w:t>200</w:t>
            </w:r>
            <w:r>
              <w:rPr>
                <w:rFonts w:eastAsia="仿宋_GB2312"/>
                <w:sz w:val="24"/>
                <w:szCs w:val="24"/>
              </w:rPr>
              <w:t>字）</w:t>
            </w:r>
          </w:p>
          <w:p w14:paraId="5C6FFA81" w14:textId="77777777" w:rsidR="00235A61" w:rsidRDefault="00235A61" w:rsidP="0061357B">
            <w:pPr>
              <w:rPr>
                <w:rFonts w:eastAsia="仿宋_GB2312"/>
                <w:sz w:val="24"/>
                <w:szCs w:val="24"/>
              </w:rPr>
            </w:pPr>
          </w:p>
          <w:p w14:paraId="4EE9FEAE" w14:textId="77777777" w:rsidR="00235A61" w:rsidRDefault="00235A61" w:rsidP="0061357B">
            <w:pPr>
              <w:tabs>
                <w:tab w:val="left" w:pos="660"/>
              </w:tabs>
              <w:rPr>
                <w:rFonts w:eastAsia="仿宋_GB2312"/>
                <w:sz w:val="24"/>
                <w:szCs w:val="24"/>
              </w:rPr>
            </w:pPr>
            <w:r>
              <w:rPr>
                <w:rFonts w:eastAsia="仿宋_GB2312"/>
                <w:sz w:val="24"/>
                <w:szCs w:val="24"/>
              </w:rPr>
              <w:tab/>
            </w:r>
          </w:p>
        </w:tc>
      </w:tr>
      <w:tr w:rsidR="00235A61" w14:paraId="5130ADB1" w14:textId="77777777" w:rsidTr="0061357B">
        <w:trPr>
          <w:trHeight w:val="2178"/>
          <w:jc w:val="center"/>
        </w:trPr>
        <w:tc>
          <w:tcPr>
            <w:tcW w:w="846" w:type="dxa"/>
            <w:tcBorders>
              <w:top w:val="single" w:sz="4" w:space="0" w:color="auto"/>
              <w:left w:val="single" w:sz="4" w:space="0" w:color="auto"/>
              <w:bottom w:val="single" w:sz="6" w:space="0" w:color="auto"/>
              <w:right w:val="single" w:sz="6" w:space="0" w:color="auto"/>
            </w:tcBorders>
            <w:vAlign w:val="center"/>
          </w:tcPr>
          <w:p w14:paraId="76F2D327" w14:textId="77777777" w:rsidR="00235A61" w:rsidRDefault="00235A61" w:rsidP="0061357B">
            <w:pPr>
              <w:spacing w:before="48" w:after="48"/>
              <w:jc w:val="center"/>
              <w:rPr>
                <w:rFonts w:eastAsia="仿宋_GB2312"/>
                <w:b/>
                <w:sz w:val="24"/>
                <w:szCs w:val="24"/>
              </w:rPr>
            </w:pPr>
            <w:r>
              <w:rPr>
                <w:rFonts w:eastAsia="仿宋_GB2312" w:hint="eastAsia"/>
                <w:b/>
                <w:sz w:val="24"/>
                <w:szCs w:val="24"/>
              </w:rPr>
              <w:t>团队师德师风情况</w:t>
            </w:r>
          </w:p>
        </w:tc>
        <w:tc>
          <w:tcPr>
            <w:tcW w:w="7796" w:type="dxa"/>
            <w:tcBorders>
              <w:top w:val="single" w:sz="4" w:space="0" w:color="auto"/>
              <w:left w:val="single" w:sz="6" w:space="0" w:color="auto"/>
              <w:bottom w:val="single" w:sz="6" w:space="0" w:color="auto"/>
              <w:right w:val="single" w:sz="4" w:space="0" w:color="auto"/>
            </w:tcBorders>
          </w:tcPr>
          <w:p w14:paraId="5C9B69A4" w14:textId="7E870BDA" w:rsidR="00235A61" w:rsidRDefault="00235A61" w:rsidP="0061357B">
            <w:pPr>
              <w:tabs>
                <w:tab w:val="left" w:pos="660"/>
              </w:tabs>
              <w:rPr>
                <w:rFonts w:eastAsia="仿宋_GB2312"/>
                <w:sz w:val="24"/>
                <w:szCs w:val="24"/>
              </w:rPr>
            </w:pPr>
            <w:r>
              <w:rPr>
                <w:rFonts w:eastAsia="仿宋_GB2312" w:hint="eastAsia"/>
                <w:sz w:val="24"/>
                <w:szCs w:val="24"/>
              </w:rPr>
              <w:t>说明</w:t>
            </w:r>
            <w:r w:rsidR="000C2811">
              <w:rPr>
                <w:rFonts w:eastAsia="仿宋_GB2312" w:hint="eastAsia"/>
                <w:sz w:val="24"/>
                <w:szCs w:val="24"/>
              </w:rPr>
              <w:t>工作室</w:t>
            </w:r>
            <w:r>
              <w:rPr>
                <w:rFonts w:eastAsia="仿宋_GB2312" w:hint="eastAsia"/>
                <w:sz w:val="24"/>
                <w:szCs w:val="24"/>
              </w:rPr>
              <w:t>教师师德师风总体情况。</w:t>
            </w:r>
            <w:r>
              <w:rPr>
                <w:rFonts w:eastAsia="仿宋_GB2312"/>
                <w:sz w:val="24"/>
                <w:szCs w:val="24"/>
              </w:rPr>
              <w:t>（不超过</w:t>
            </w:r>
            <w:r>
              <w:rPr>
                <w:rFonts w:eastAsia="仿宋_GB2312" w:hint="eastAsia"/>
                <w:sz w:val="24"/>
                <w:szCs w:val="24"/>
              </w:rPr>
              <w:t>2</w:t>
            </w:r>
            <w:r>
              <w:rPr>
                <w:rFonts w:eastAsia="仿宋_GB2312"/>
                <w:sz w:val="24"/>
                <w:szCs w:val="24"/>
              </w:rPr>
              <w:t>00</w:t>
            </w:r>
            <w:r>
              <w:rPr>
                <w:rFonts w:eastAsia="仿宋_GB2312"/>
                <w:sz w:val="24"/>
                <w:szCs w:val="24"/>
              </w:rPr>
              <w:t>字）</w:t>
            </w:r>
          </w:p>
        </w:tc>
      </w:tr>
      <w:tr w:rsidR="00235A61" w14:paraId="6B771F5E" w14:textId="77777777" w:rsidTr="0061357B">
        <w:trPr>
          <w:trHeight w:val="2178"/>
          <w:jc w:val="center"/>
        </w:trPr>
        <w:tc>
          <w:tcPr>
            <w:tcW w:w="846" w:type="dxa"/>
            <w:tcBorders>
              <w:top w:val="single" w:sz="4" w:space="0" w:color="auto"/>
              <w:left w:val="single" w:sz="4" w:space="0" w:color="auto"/>
              <w:bottom w:val="single" w:sz="6" w:space="0" w:color="auto"/>
              <w:right w:val="single" w:sz="6" w:space="0" w:color="auto"/>
            </w:tcBorders>
            <w:vAlign w:val="center"/>
          </w:tcPr>
          <w:p w14:paraId="53843578" w14:textId="77777777" w:rsidR="00235A61" w:rsidRDefault="00235A61" w:rsidP="0061357B">
            <w:pPr>
              <w:spacing w:before="48" w:after="48"/>
              <w:jc w:val="center"/>
              <w:rPr>
                <w:rFonts w:eastAsia="仿宋_GB2312"/>
                <w:b/>
                <w:sz w:val="24"/>
                <w:szCs w:val="24"/>
              </w:rPr>
            </w:pPr>
            <w:r>
              <w:rPr>
                <w:rFonts w:eastAsia="仿宋_GB2312" w:hint="eastAsia"/>
                <w:b/>
                <w:sz w:val="24"/>
                <w:szCs w:val="24"/>
              </w:rPr>
              <w:t>专业建设及优势特色</w:t>
            </w:r>
          </w:p>
        </w:tc>
        <w:tc>
          <w:tcPr>
            <w:tcW w:w="7796" w:type="dxa"/>
            <w:tcBorders>
              <w:top w:val="single" w:sz="4" w:space="0" w:color="auto"/>
              <w:left w:val="single" w:sz="6" w:space="0" w:color="auto"/>
              <w:bottom w:val="single" w:sz="6" w:space="0" w:color="auto"/>
              <w:right w:val="single" w:sz="4" w:space="0" w:color="auto"/>
            </w:tcBorders>
          </w:tcPr>
          <w:p w14:paraId="12041217" w14:textId="77777777" w:rsidR="00235A61" w:rsidRDefault="00235A61" w:rsidP="0061357B">
            <w:pPr>
              <w:rPr>
                <w:rFonts w:eastAsia="仿宋_GB2312"/>
                <w:sz w:val="24"/>
                <w:szCs w:val="24"/>
              </w:rPr>
            </w:pPr>
            <w:r>
              <w:rPr>
                <w:rFonts w:eastAsia="仿宋_GB2312" w:hint="eastAsia"/>
                <w:sz w:val="24"/>
                <w:szCs w:val="24"/>
              </w:rPr>
              <w:t>具体阐述本专业建设情况及优势特色。</w:t>
            </w:r>
            <w:r>
              <w:rPr>
                <w:rFonts w:eastAsia="仿宋_GB2312"/>
                <w:sz w:val="24"/>
                <w:szCs w:val="24"/>
              </w:rPr>
              <w:t>（不超过</w:t>
            </w:r>
            <w:r>
              <w:rPr>
                <w:rFonts w:eastAsia="仿宋_GB2312"/>
                <w:sz w:val="24"/>
                <w:szCs w:val="24"/>
              </w:rPr>
              <w:t>300</w:t>
            </w:r>
            <w:r>
              <w:rPr>
                <w:rFonts w:eastAsia="仿宋_GB2312"/>
                <w:sz w:val="24"/>
                <w:szCs w:val="24"/>
              </w:rPr>
              <w:t>字）</w:t>
            </w:r>
          </w:p>
          <w:p w14:paraId="4136B97F" w14:textId="77777777" w:rsidR="00235A61" w:rsidRDefault="00235A61" w:rsidP="0061357B">
            <w:pPr>
              <w:rPr>
                <w:rFonts w:eastAsia="仿宋_GB2312"/>
                <w:sz w:val="24"/>
                <w:szCs w:val="24"/>
              </w:rPr>
            </w:pPr>
          </w:p>
        </w:tc>
      </w:tr>
      <w:tr w:rsidR="00235A61" w14:paraId="5974631D" w14:textId="77777777" w:rsidTr="0061357B">
        <w:trPr>
          <w:trHeight w:val="2610"/>
          <w:jc w:val="center"/>
        </w:trPr>
        <w:tc>
          <w:tcPr>
            <w:tcW w:w="846" w:type="dxa"/>
            <w:tcBorders>
              <w:top w:val="single" w:sz="4" w:space="0" w:color="auto"/>
              <w:left w:val="single" w:sz="4" w:space="0" w:color="auto"/>
              <w:bottom w:val="single" w:sz="6" w:space="0" w:color="auto"/>
              <w:right w:val="single" w:sz="6" w:space="0" w:color="auto"/>
            </w:tcBorders>
            <w:vAlign w:val="center"/>
          </w:tcPr>
          <w:p w14:paraId="53FB3802" w14:textId="77777777" w:rsidR="00235A61" w:rsidRDefault="00235A61" w:rsidP="0061357B">
            <w:pPr>
              <w:spacing w:before="48" w:after="48"/>
              <w:jc w:val="center"/>
              <w:rPr>
                <w:rFonts w:eastAsia="仿宋_GB2312"/>
                <w:b/>
                <w:sz w:val="24"/>
                <w:szCs w:val="24"/>
              </w:rPr>
            </w:pPr>
            <w:r>
              <w:rPr>
                <w:rFonts w:eastAsia="仿宋_GB2312" w:hint="eastAsia"/>
                <w:b/>
                <w:sz w:val="24"/>
                <w:szCs w:val="24"/>
              </w:rPr>
              <w:t>校企合作基础</w:t>
            </w:r>
          </w:p>
        </w:tc>
        <w:tc>
          <w:tcPr>
            <w:tcW w:w="7796" w:type="dxa"/>
            <w:tcBorders>
              <w:top w:val="single" w:sz="4" w:space="0" w:color="auto"/>
              <w:left w:val="single" w:sz="6" w:space="0" w:color="auto"/>
              <w:bottom w:val="single" w:sz="6" w:space="0" w:color="auto"/>
              <w:right w:val="single" w:sz="4" w:space="0" w:color="auto"/>
            </w:tcBorders>
          </w:tcPr>
          <w:p w14:paraId="67A07D11" w14:textId="77777777" w:rsidR="00235A61" w:rsidRDefault="00235A61" w:rsidP="0061357B">
            <w:pPr>
              <w:rPr>
                <w:rFonts w:eastAsia="仿宋_GB2312"/>
                <w:sz w:val="24"/>
                <w:szCs w:val="24"/>
              </w:rPr>
            </w:pPr>
            <w:r>
              <w:rPr>
                <w:rFonts w:eastAsia="仿宋_GB2312" w:hint="eastAsia"/>
                <w:sz w:val="24"/>
                <w:szCs w:val="24"/>
              </w:rPr>
              <w:t>说明校企合作</w:t>
            </w:r>
            <w:r>
              <w:rPr>
                <w:rFonts w:eastAsia="仿宋_GB2312"/>
                <w:sz w:val="24"/>
                <w:szCs w:val="24"/>
              </w:rPr>
              <w:t>经验</w:t>
            </w:r>
            <w:r>
              <w:rPr>
                <w:rFonts w:eastAsia="仿宋_GB2312" w:hint="eastAsia"/>
                <w:sz w:val="24"/>
                <w:szCs w:val="24"/>
              </w:rPr>
              <w:t>及工作基础，行业企业参与情况</w:t>
            </w:r>
            <w:r>
              <w:rPr>
                <w:rFonts w:eastAsia="仿宋_GB2312"/>
                <w:sz w:val="24"/>
                <w:szCs w:val="24"/>
              </w:rPr>
              <w:t>。（不超过</w:t>
            </w:r>
            <w:r>
              <w:rPr>
                <w:rFonts w:eastAsia="仿宋_GB2312"/>
                <w:sz w:val="24"/>
                <w:szCs w:val="24"/>
              </w:rPr>
              <w:t>300</w:t>
            </w:r>
            <w:r>
              <w:rPr>
                <w:rFonts w:eastAsia="仿宋_GB2312"/>
                <w:sz w:val="24"/>
                <w:szCs w:val="24"/>
              </w:rPr>
              <w:t>字）</w:t>
            </w:r>
          </w:p>
          <w:p w14:paraId="12EAD4F0" w14:textId="77777777" w:rsidR="00235A61" w:rsidRDefault="00235A61" w:rsidP="0061357B">
            <w:pPr>
              <w:rPr>
                <w:rFonts w:eastAsia="仿宋_GB2312"/>
                <w:sz w:val="24"/>
                <w:szCs w:val="24"/>
              </w:rPr>
            </w:pPr>
          </w:p>
          <w:p w14:paraId="55F7B3E8" w14:textId="77777777" w:rsidR="00235A61" w:rsidRDefault="00235A61" w:rsidP="0061357B">
            <w:pPr>
              <w:rPr>
                <w:rFonts w:eastAsia="仿宋_GB2312"/>
                <w:sz w:val="24"/>
                <w:szCs w:val="24"/>
              </w:rPr>
            </w:pPr>
          </w:p>
          <w:p w14:paraId="1ABDB861" w14:textId="77777777" w:rsidR="00235A61" w:rsidRDefault="00235A61" w:rsidP="0061357B">
            <w:pPr>
              <w:rPr>
                <w:rFonts w:eastAsia="仿宋_GB2312"/>
                <w:sz w:val="24"/>
                <w:szCs w:val="24"/>
              </w:rPr>
            </w:pPr>
          </w:p>
          <w:p w14:paraId="7B5726B2" w14:textId="77777777" w:rsidR="00235A61" w:rsidRDefault="00235A61" w:rsidP="0061357B">
            <w:pPr>
              <w:rPr>
                <w:rFonts w:eastAsia="仿宋_GB2312"/>
                <w:sz w:val="24"/>
                <w:szCs w:val="24"/>
              </w:rPr>
            </w:pPr>
          </w:p>
        </w:tc>
      </w:tr>
      <w:tr w:rsidR="00235A61" w14:paraId="09789572" w14:textId="77777777" w:rsidTr="0061357B">
        <w:trPr>
          <w:trHeight w:val="2610"/>
          <w:jc w:val="center"/>
        </w:trPr>
        <w:tc>
          <w:tcPr>
            <w:tcW w:w="846" w:type="dxa"/>
            <w:tcBorders>
              <w:top w:val="single" w:sz="4" w:space="0" w:color="auto"/>
              <w:left w:val="single" w:sz="4" w:space="0" w:color="auto"/>
              <w:bottom w:val="single" w:sz="6" w:space="0" w:color="auto"/>
              <w:right w:val="single" w:sz="6" w:space="0" w:color="auto"/>
            </w:tcBorders>
            <w:vAlign w:val="center"/>
          </w:tcPr>
          <w:p w14:paraId="610B3177" w14:textId="77777777" w:rsidR="00235A61" w:rsidRDefault="00235A61" w:rsidP="0061357B">
            <w:pPr>
              <w:spacing w:before="48" w:after="48"/>
              <w:jc w:val="center"/>
              <w:rPr>
                <w:rFonts w:eastAsia="仿宋_GB2312"/>
                <w:b/>
                <w:sz w:val="24"/>
                <w:szCs w:val="24"/>
              </w:rPr>
            </w:pPr>
            <w:r>
              <w:rPr>
                <w:rFonts w:eastAsia="仿宋_GB2312" w:hint="eastAsia"/>
                <w:b/>
                <w:sz w:val="24"/>
                <w:szCs w:val="24"/>
              </w:rPr>
              <w:t>技术技能创新情况</w:t>
            </w:r>
          </w:p>
        </w:tc>
        <w:tc>
          <w:tcPr>
            <w:tcW w:w="7796" w:type="dxa"/>
            <w:tcBorders>
              <w:top w:val="single" w:sz="4" w:space="0" w:color="auto"/>
              <w:left w:val="single" w:sz="6" w:space="0" w:color="auto"/>
              <w:bottom w:val="single" w:sz="6" w:space="0" w:color="auto"/>
              <w:right w:val="single" w:sz="4" w:space="0" w:color="auto"/>
            </w:tcBorders>
          </w:tcPr>
          <w:p w14:paraId="05758B95" w14:textId="77777777" w:rsidR="00235A61" w:rsidRDefault="00235A61" w:rsidP="0061357B">
            <w:pPr>
              <w:rPr>
                <w:rFonts w:eastAsia="仿宋_GB2312"/>
                <w:sz w:val="24"/>
                <w:szCs w:val="24"/>
              </w:rPr>
            </w:pPr>
            <w:r>
              <w:rPr>
                <w:rFonts w:eastAsia="仿宋_GB2312" w:hint="eastAsia"/>
                <w:sz w:val="24"/>
                <w:szCs w:val="24"/>
              </w:rPr>
              <w:t>说明本专业技术技能创新及研发成果情况</w:t>
            </w:r>
            <w:r>
              <w:rPr>
                <w:rFonts w:eastAsia="仿宋_GB2312"/>
                <w:sz w:val="24"/>
                <w:szCs w:val="24"/>
              </w:rPr>
              <w:t>。（不超过</w:t>
            </w:r>
            <w:r>
              <w:rPr>
                <w:rFonts w:eastAsia="仿宋_GB2312"/>
                <w:sz w:val="24"/>
                <w:szCs w:val="24"/>
              </w:rPr>
              <w:t>300</w:t>
            </w:r>
            <w:r>
              <w:rPr>
                <w:rFonts w:eastAsia="仿宋_GB2312"/>
                <w:sz w:val="24"/>
                <w:szCs w:val="24"/>
              </w:rPr>
              <w:t>字）</w:t>
            </w:r>
          </w:p>
        </w:tc>
      </w:tr>
      <w:tr w:rsidR="00235A61" w14:paraId="232C0340" w14:textId="77777777" w:rsidTr="0061357B">
        <w:trPr>
          <w:trHeight w:val="2610"/>
          <w:jc w:val="center"/>
        </w:trPr>
        <w:tc>
          <w:tcPr>
            <w:tcW w:w="846" w:type="dxa"/>
            <w:tcBorders>
              <w:top w:val="single" w:sz="4" w:space="0" w:color="auto"/>
              <w:left w:val="single" w:sz="4" w:space="0" w:color="auto"/>
              <w:bottom w:val="single" w:sz="6" w:space="0" w:color="auto"/>
              <w:right w:val="single" w:sz="6" w:space="0" w:color="auto"/>
            </w:tcBorders>
            <w:vAlign w:val="center"/>
          </w:tcPr>
          <w:p w14:paraId="7209E05F" w14:textId="77777777" w:rsidR="00235A61" w:rsidRDefault="00235A61" w:rsidP="0061357B">
            <w:pPr>
              <w:spacing w:before="48" w:after="48"/>
              <w:jc w:val="center"/>
              <w:rPr>
                <w:rFonts w:eastAsia="仿宋_GB2312"/>
                <w:b/>
                <w:sz w:val="24"/>
                <w:szCs w:val="24"/>
              </w:rPr>
            </w:pPr>
            <w:r>
              <w:rPr>
                <w:rFonts w:eastAsia="仿宋_GB2312" w:hint="eastAsia"/>
                <w:b/>
                <w:sz w:val="24"/>
                <w:szCs w:val="24"/>
              </w:rPr>
              <w:lastRenderedPageBreak/>
              <w:t>实习实训设施设备情况</w:t>
            </w:r>
          </w:p>
        </w:tc>
        <w:tc>
          <w:tcPr>
            <w:tcW w:w="7796" w:type="dxa"/>
            <w:tcBorders>
              <w:top w:val="single" w:sz="4" w:space="0" w:color="auto"/>
              <w:left w:val="single" w:sz="6" w:space="0" w:color="auto"/>
              <w:bottom w:val="single" w:sz="6" w:space="0" w:color="auto"/>
              <w:right w:val="single" w:sz="4" w:space="0" w:color="auto"/>
            </w:tcBorders>
          </w:tcPr>
          <w:p w14:paraId="7FF191EC" w14:textId="77777777" w:rsidR="00235A61" w:rsidRDefault="00235A61" w:rsidP="0061357B">
            <w:pPr>
              <w:rPr>
                <w:rFonts w:eastAsia="仿宋_GB2312"/>
                <w:sz w:val="24"/>
                <w:szCs w:val="24"/>
              </w:rPr>
            </w:pPr>
            <w:r>
              <w:rPr>
                <w:rFonts w:eastAsia="仿宋_GB2312"/>
                <w:sz w:val="24"/>
                <w:szCs w:val="24"/>
              </w:rPr>
              <w:t>具体说明</w:t>
            </w:r>
            <w:r>
              <w:rPr>
                <w:rFonts w:eastAsia="仿宋_GB2312" w:hint="eastAsia"/>
                <w:sz w:val="24"/>
                <w:szCs w:val="24"/>
              </w:rPr>
              <w:t>本专业设施设备条件情况</w:t>
            </w:r>
            <w:r>
              <w:rPr>
                <w:rFonts w:eastAsia="仿宋_GB2312"/>
                <w:sz w:val="24"/>
                <w:szCs w:val="24"/>
              </w:rPr>
              <w:t>。（不超过</w:t>
            </w:r>
            <w:r>
              <w:rPr>
                <w:rFonts w:eastAsia="仿宋_GB2312"/>
                <w:sz w:val="24"/>
                <w:szCs w:val="24"/>
              </w:rPr>
              <w:t>300</w:t>
            </w:r>
            <w:r>
              <w:rPr>
                <w:rFonts w:eastAsia="仿宋_GB2312"/>
                <w:sz w:val="24"/>
                <w:szCs w:val="24"/>
              </w:rPr>
              <w:t>字）</w:t>
            </w:r>
          </w:p>
          <w:p w14:paraId="7177FCD9" w14:textId="77777777" w:rsidR="00235A61" w:rsidRDefault="00235A61" w:rsidP="0061357B">
            <w:pPr>
              <w:rPr>
                <w:rFonts w:eastAsia="仿宋_GB2312"/>
                <w:sz w:val="24"/>
                <w:szCs w:val="24"/>
              </w:rPr>
            </w:pPr>
          </w:p>
        </w:tc>
      </w:tr>
      <w:tr w:rsidR="00235A61" w14:paraId="4F7A5A5A" w14:textId="77777777" w:rsidTr="0061357B">
        <w:trPr>
          <w:trHeight w:val="5059"/>
          <w:jc w:val="center"/>
        </w:trPr>
        <w:tc>
          <w:tcPr>
            <w:tcW w:w="846" w:type="dxa"/>
            <w:tcBorders>
              <w:top w:val="single" w:sz="4" w:space="0" w:color="auto"/>
              <w:left w:val="single" w:sz="4" w:space="0" w:color="auto"/>
              <w:bottom w:val="single" w:sz="6" w:space="0" w:color="auto"/>
              <w:right w:val="single" w:sz="6" w:space="0" w:color="auto"/>
            </w:tcBorders>
            <w:vAlign w:val="center"/>
          </w:tcPr>
          <w:p w14:paraId="6A856FCF" w14:textId="7AC1434B" w:rsidR="00235A61" w:rsidRDefault="000C2811" w:rsidP="0061357B">
            <w:pPr>
              <w:spacing w:before="48" w:after="48"/>
              <w:jc w:val="center"/>
              <w:rPr>
                <w:rFonts w:eastAsia="仿宋_GB2312"/>
                <w:b/>
                <w:sz w:val="24"/>
                <w:szCs w:val="24"/>
              </w:rPr>
            </w:pPr>
            <w:r>
              <w:rPr>
                <w:rFonts w:eastAsia="仿宋_GB2312" w:hint="eastAsia"/>
                <w:b/>
                <w:sz w:val="24"/>
                <w:szCs w:val="24"/>
              </w:rPr>
              <w:t>工作室</w:t>
            </w:r>
            <w:r w:rsidR="00235A61">
              <w:rPr>
                <w:rFonts w:eastAsia="仿宋_GB2312" w:hint="eastAsia"/>
                <w:b/>
                <w:sz w:val="24"/>
                <w:szCs w:val="24"/>
              </w:rPr>
              <w:t>分工方案</w:t>
            </w:r>
          </w:p>
        </w:tc>
        <w:tc>
          <w:tcPr>
            <w:tcW w:w="7796" w:type="dxa"/>
            <w:tcBorders>
              <w:top w:val="single" w:sz="4" w:space="0" w:color="auto"/>
              <w:left w:val="single" w:sz="6" w:space="0" w:color="auto"/>
              <w:bottom w:val="single" w:sz="6" w:space="0" w:color="auto"/>
              <w:right w:val="single" w:sz="4" w:space="0" w:color="auto"/>
            </w:tcBorders>
          </w:tcPr>
          <w:p w14:paraId="1C1F55EE" w14:textId="76E918EA" w:rsidR="00235A61" w:rsidRDefault="00235A61" w:rsidP="0061357B">
            <w:pPr>
              <w:rPr>
                <w:rFonts w:eastAsia="仿宋_GB2312"/>
                <w:sz w:val="24"/>
                <w:szCs w:val="24"/>
              </w:rPr>
            </w:pPr>
            <w:r>
              <w:rPr>
                <w:rFonts w:eastAsia="仿宋_GB2312"/>
                <w:sz w:val="24"/>
                <w:szCs w:val="24"/>
              </w:rPr>
              <w:t>请说明</w:t>
            </w:r>
            <w:r w:rsidR="000C2811">
              <w:rPr>
                <w:rFonts w:eastAsia="仿宋_GB2312" w:hint="eastAsia"/>
                <w:sz w:val="24"/>
                <w:szCs w:val="24"/>
              </w:rPr>
              <w:t>工作室</w:t>
            </w:r>
            <w:r>
              <w:rPr>
                <w:rFonts w:eastAsia="仿宋_GB2312" w:hint="eastAsia"/>
                <w:sz w:val="24"/>
                <w:szCs w:val="24"/>
              </w:rPr>
              <w:t>中各位</w:t>
            </w:r>
            <w:r>
              <w:rPr>
                <w:rFonts w:eastAsia="仿宋_GB2312"/>
                <w:sz w:val="24"/>
                <w:szCs w:val="24"/>
              </w:rPr>
              <w:t>教师</w:t>
            </w:r>
            <w:r>
              <w:rPr>
                <w:rFonts w:eastAsia="仿宋_GB2312" w:hint="eastAsia"/>
                <w:sz w:val="24"/>
                <w:szCs w:val="24"/>
              </w:rPr>
              <w:t>的具体分工，就如何团队协作、分工负责做详细说明</w:t>
            </w:r>
            <w:r>
              <w:rPr>
                <w:rFonts w:eastAsia="仿宋_GB2312"/>
                <w:sz w:val="24"/>
                <w:szCs w:val="24"/>
              </w:rPr>
              <w:t>。（不超过</w:t>
            </w:r>
            <w:r>
              <w:rPr>
                <w:rFonts w:eastAsia="仿宋_GB2312"/>
                <w:sz w:val="24"/>
                <w:szCs w:val="24"/>
              </w:rPr>
              <w:t>1000</w:t>
            </w:r>
            <w:r>
              <w:rPr>
                <w:rFonts w:eastAsia="仿宋_GB2312"/>
                <w:sz w:val="24"/>
                <w:szCs w:val="24"/>
              </w:rPr>
              <w:t>字）</w:t>
            </w:r>
          </w:p>
          <w:p w14:paraId="79305D5B" w14:textId="77777777" w:rsidR="00235A61" w:rsidRDefault="00235A61" w:rsidP="0061357B">
            <w:pPr>
              <w:rPr>
                <w:rFonts w:eastAsia="仿宋_GB2312"/>
                <w:sz w:val="24"/>
                <w:szCs w:val="24"/>
              </w:rPr>
            </w:pPr>
          </w:p>
        </w:tc>
      </w:tr>
      <w:tr w:rsidR="00235A61" w14:paraId="068C9536" w14:textId="77777777" w:rsidTr="0061357B">
        <w:trPr>
          <w:trHeight w:val="2254"/>
          <w:jc w:val="center"/>
        </w:trPr>
        <w:tc>
          <w:tcPr>
            <w:tcW w:w="846" w:type="dxa"/>
            <w:tcBorders>
              <w:top w:val="single" w:sz="4" w:space="0" w:color="auto"/>
              <w:left w:val="single" w:sz="4" w:space="0" w:color="auto"/>
              <w:bottom w:val="single" w:sz="6" w:space="0" w:color="auto"/>
              <w:right w:val="single" w:sz="6" w:space="0" w:color="auto"/>
            </w:tcBorders>
            <w:vAlign w:val="center"/>
          </w:tcPr>
          <w:p w14:paraId="23E916EC" w14:textId="77777777" w:rsidR="00235A61" w:rsidRDefault="00235A61" w:rsidP="0061357B">
            <w:pPr>
              <w:spacing w:before="48" w:after="48"/>
              <w:jc w:val="center"/>
              <w:rPr>
                <w:rFonts w:eastAsia="仿宋_GB2312"/>
                <w:b/>
                <w:sz w:val="24"/>
                <w:szCs w:val="24"/>
              </w:rPr>
            </w:pPr>
            <w:r>
              <w:rPr>
                <w:rFonts w:eastAsia="仿宋_GB2312" w:hint="eastAsia"/>
                <w:b/>
                <w:sz w:val="24"/>
                <w:szCs w:val="24"/>
              </w:rPr>
              <w:t>课程体系及教学</w:t>
            </w:r>
            <w:r>
              <w:rPr>
                <w:rFonts w:eastAsia="仿宋_GB2312"/>
                <w:b/>
                <w:sz w:val="24"/>
                <w:szCs w:val="24"/>
              </w:rPr>
              <w:t>资源</w:t>
            </w:r>
            <w:r>
              <w:rPr>
                <w:rFonts w:eastAsia="仿宋_GB2312" w:hint="eastAsia"/>
                <w:b/>
                <w:sz w:val="24"/>
                <w:szCs w:val="24"/>
              </w:rPr>
              <w:t>建设情况</w:t>
            </w:r>
          </w:p>
        </w:tc>
        <w:tc>
          <w:tcPr>
            <w:tcW w:w="7796" w:type="dxa"/>
            <w:tcBorders>
              <w:top w:val="single" w:sz="4" w:space="0" w:color="auto"/>
              <w:left w:val="single" w:sz="6" w:space="0" w:color="auto"/>
              <w:bottom w:val="single" w:sz="6" w:space="0" w:color="auto"/>
              <w:right w:val="single" w:sz="4" w:space="0" w:color="auto"/>
            </w:tcBorders>
          </w:tcPr>
          <w:p w14:paraId="4021289C" w14:textId="77777777" w:rsidR="00235A61" w:rsidRDefault="00235A61" w:rsidP="0061357B">
            <w:pPr>
              <w:pStyle w:val="11"/>
              <w:spacing w:before="20" w:after="20"/>
              <w:ind w:firstLineChars="0" w:firstLine="0"/>
              <w:jc w:val="left"/>
              <w:rPr>
                <w:rFonts w:eastAsia="仿宋_GB2312"/>
                <w:sz w:val="24"/>
              </w:rPr>
            </w:pPr>
            <w:r>
              <w:rPr>
                <w:rFonts w:eastAsia="仿宋_GB2312"/>
                <w:sz w:val="24"/>
              </w:rPr>
              <w:t>简要说明</w:t>
            </w:r>
            <w:r>
              <w:rPr>
                <w:rFonts w:eastAsia="仿宋_GB2312" w:hint="eastAsia"/>
                <w:sz w:val="24"/>
              </w:rPr>
              <w:t>专业的课程体系及开发</w:t>
            </w:r>
            <w:r>
              <w:rPr>
                <w:rFonts w:eastAsia="仿宋_GB2312"/>
                <w:sz w:val="24"/>
              </w:rPr>
              <w:t>使用的培训资源。（不超过</w:t>
            </w:r>
            <w:r>
              <w:rPr>
                <w:rFonts w:eastAsia="仿宋_GB2312"/>
                <w:sz w:val="24"/>
              </w:rPr>
              <w:t>300</w:t>
            </w:r>
            <w:r>
              <w:rPr>
                <w:rFonts w:eastAsia="仿宋_GB2312"/>
                <w:sz w:val="24"/>
              </w:rPr>
              <w:t>字）</w:t>
            </w:r>
          </w:p>
          <w:p w14:paraId="531FD072" w14:textId="77777777" w:rsidR="00235A61" w:rsidRDefault="00235A61" w:rsidP="0061357B">
            <w:pPr>
              <w:pStyle w:val="11"/>
              <w:spacing w:before="20" w:after="20"/>
              <w:ind w:firstLineChars="0" w:firstLine="0"/>
              <w:jc w:val="left"/>
              <w:rPr>
                <w:rFonts w:eastAsia="仿宋_GB2312"/>
                <w:sz w:val="24"/>
              </w:rPr>
            </w:pPr>
          </w:p>
        </w:tc>
      </w:tr>
      <w:tr w:rsidR="00235A61" w14:paraId="771A13C4" w14:textId="77777777" w:rsidTr="0061357B">
        <w:trPr>
          <w:trHeight w:val="2542"/>
          <w:jc w:val="center"/>
        </w:trPr>
        <w:tc>
          <w:tcPr>
            <w:tcW w:w="846" w:type="dxa"/>
            <w:tcBorders>
              <w:top w:val="single" w:sz="4" w:space="0" w:color="auto"/>
              <w:left w:val="single" w:sz="4" w:space="0" w:color="auto"/>
              <w:bottom w:val="single" w:sz="6" w:space="0" w:color="auto"/>
              <w:right w:val="single" w:sz="6" w:space="0" w:color="auto"/>
            </w:tcBorders>
            <w:vAlign w:val="center"/>
          </w:tcPr>
          <w:p w14:paraId="5A44EC64" w14:textId="77777777" w:rsidR="00235A61" w:rsidRDefault="00235A61" w:rsidP="0061357B">
            <w:pPr>
              <w:spacing w:before="48" w:after="48"/>
              <w:jc w:val="center"/>
              <w:rPr>
                <w:rFonts w:eastAsia="仿宋_GB2312"/>
                <w:b/>
                <w:sz w:val="24"/>
                <w:szCs w:val="24"/>
              </w:rPr>
            </w:pPr>
            <w:r>
              <w:rPr>
                <w:rFonts w:eastAsia="仿宋_GB2312"/>
                <w:b/>
                <w:sz w:val="24"/>
                <w:szCs w:val="24"/>
              </w:rPr>
              <w:t>考核</w:t>
            </w:r>
            <w:r>
              <w:rPr>
                <w:rFonts w:eastAsia="仿宋_GB2312" w:hint="eastAsia"/>
                <w:b/>
                <w:sz w:val="24"/>
                <w:szCs w:val="24"/>
              </w:rPr>
              <w:t>评价方案</w:t>
            </w:r>
          </w:p>
        </w:tc>
        <w:tc>
          <w:tcPr>
            <w:tcW w:w="7796" w:type="dxa"/>
            <w:tcBorders>
              <w:top w:val="single" w:sz="4" w:space="0" w:color="auto"/>
              <w:left w:val="single" w:sz="6" w:space="0" w:color="auto"/>
              <w:bottom w:val="single" w:sz="6" w:space="0" w:color="auto"/>
              <w:right w:val="single" w:sz="4" w:space="0" w:color="auto"/>
            </w:tcBorders>
          </w:tcPr>
          <w:p w14:paraId="212DA5E0" w14:textId="77777777" w:rsidR="00235A61" w:rsidRDefault="00235A61" w:rsidP="0061357B">
            <w:pPr>
              <w:pStyle w:val="11"/>
              <w:spacing w:before="20" w:after="20"/>
              <w:ind w:firstLineChars="0" w:firstLine="0"/>
              <w:jc w:val="left"/>
              <w:rPr>
                <w:rFonts w:eastAsia="仿宋_GB2312"/>
                <w:sz w:val="24"/>
              </w:rPr>
            </w:pPr>
            <w:r>
              <w:rPr>
                <w:rFonts w:eastAsia="仿宋_GB2312"/>
                <w:sz w:val="24"/>
              </w:rPr>
              <w:t>着重阐释的考核要求，包括预期目标、考核方式等具体内容。（不超过</w:t>
            </w:r>
            <w:r>
              <w:rPr>
                <w:rFonts w:eastAsia="仿宋_GB2312"/>
                <w:sz w:val="24"/>
              </w:rPr>
              <w:t>400</w:t>
            </w:r>
            <w:r>
              <w:rPr>
                <w:rFonts w:eastAsia="仿宋_GB2312"/>
                <w:sz w:val="24"/>
              </w:rPr>
              <w:t>字）</w:t>
            </w:r>
          </w:p>
          <w:p w14:paraId="6F414B47" w14:textId="77777777" w:rsidR="00235A61" w:rsidRDefault="00235A61" w:rsidP="0061357B">
            <w:pPr>
              <w:rPr>
                <w:rFonts w:eastAsia="仿宋_GB2312"/>
                <w:sz w:val="24"/>
                <w:szCs w:val="24"/>
              </w:rPr>
            </w:pPr>
          </w:p>
          <w:p w14:paraId="36F1D8E1" w14:textId="77777777" w:rsidR="00235A61" w:rsidRDefault="00235A61" w:rsidP="0061357B">
            <w:pPr>
              <w:rPr>
                <w:rFonts w:eastAsia="仿宋_GB2312"/>
                <w:sz w:val="24"/>
                <w:szCs w:val="24"/>
              </w:rPr>
            </w:pPr>
          </w:p>
        </w:tc>
      </w:tr>
      <w:tr w:rsidR="00235A61" w14:paraId="14EFEA7E" w14:textId="77777777" w:rsidTr="0061357B">
        <w:trPr>
          <w:trHeight w:val="2264"/>
          <w:jc w:val="center"/>
        </w:trPr>
        <w:tc>
          <w:tcPr>
            <w:tcW w:w="846" w:type="dxa"/>
            <w:tcBorders>
              <w:top w:val="single" w:sz="4" w:space="0" w:color="auto"/>
              <w:left w:val="single" w:sz="4" w:space="0" w:color="auto"/>
              <w:bottom w:val="single" w:sz="6" w:space="0" w:color="auto"/>
              <w:right w:val="single" w:sz="6" w:space="0" w:color="auto"/>
            </w:tcBorders>
            <w:vAlign w:val="center"/>
          </w:tcPr>
          <w:p w14:paraId="3E7532D9" w14:textId="77777777" w:rsidR="00235A61" w:rsidRDefault="00235A61" w:rsidP="0061357B">
            <w:pPr>
              <w:spacing w:before="48" w:after="48"/>
              <w:jc w:val="center"/>
              <w:rPr>
                <w:rFonts w:eastAsia="仿宋_GB2312"/>
                <w:b/>
                <w:sz w:val="24"/>
                <w:szCs w:val="24"/>
              </w:rPr>
            </w:pPr>
            <w:r>
              <w:rPr>
                <w:rFonts w:eastAsia="仿宋_GB2312"/>
                <w:b/>
                <w:sz w:val="24"/>
                <w:szCs w:val="24"/>
              </w:rPr>
              <w:lastRenderedPageBreak/>
              <w:t>应用成果交流</w:t>
            </w:r>
          </w:p>
        </w:tc>
        <w:tc>
          <w:tcPr>
            <w:tcW w:w="7796" w:type="dxa"/>
            <w:tcBorders>
              <w:top w:val="single" w:sz="4" w:space="0" w:color="auto"/>
              <w:left w:val="single" w:sz="6" w:space="0" w:color="auto"/>
              <w:bottom w:val="single" w:sz="6" w:space="0" w:color="auto"/>
              <w:right w:val="single" w:sz="4" w:space="0" w:color="auto"/>
            </w:tcBorders>
          </w:tcPr>
          <w:p w14:paraId="312C975C" w14:textId="6E91FC0D" w:rsidR="00235A61" w:rsidRDefault="00235A61" w:rsidP="0061357B">
            <w:pPr>
              <w:rPr>
                <w:rFonts w:eastAsia="仿宋_GB2312"/>
                <w:sz w:val="24"/>
                <w:szCs w:val="24"/>
              </w:rPr>
            </w:pPr>
            <w:r>
              <w:rPr>
                <w:rFonts w:eastAsia="仿宋_GB2312"/>
                <w:sz w:val="24"/>
                <w:szCs w:val="24"/>
              </w:rPr>
              <w:t>请说明推动</w:t>
            </w:r>
            <w:r w:rsidR="000C2811">
              <w:rPr>
                <w:rFonts w:eastAsia="仿宋_GB2312"/>
                <w:sz w:val="24"/>
                <w:szCs w:val="24"/>
              </w:rPr>
              <w:t>技能大师工作室</w:t>
            </w:r>
            <w:r>
              <w:rPr>
                <w:rFonts w:eastAsia="仿宋_GB2312" w:hint="eastAsia"/>
                <w:sz w:val="24"/>
                <w:szCs w:val="24"/>
              </w:rPr>
              <w:t>建设</w:t>
            </w:r>
            <w:r>
              <w:rPr>
                <w:rFonts w:eastAsia="仿宋_GB2312"/>
                <w:sz w:val="24"/>
                <w:szCs w:val="24"/>
              </w:rPr>
              <w:t>成果交流展示的安排。（不超过</w:t>
            </w:r>
            <w:r>
              <w:rPr>
                <w:rFonts w:eastAsia="仿宋_GB2312"/>
                <w:sz w:val="24"/>
                <w:szCs w:val="24"/>
              </w:rPr>
              <w:t>300</w:t>
            </w:r>
            <w:r>
              <w:rPr>
                <w:rFonts w:eastAsia="仿宋_GB2312"/>
                <w:sz w:val="24"/>
                <w:szCs w:val="24"/>
              </w:rPr>
              <w:t>字）</w:t>
            </w:r>
          </w:p>
          <w:p w14:paraId="16B766D0" w14:textId="77777777" w:rsidR="00235A61" w:rsidRDefault="00235A61" w:rsidP="0061357B">
            <w:pPr>
              <w:rPr>
                <w:rFonts w:eastAsia="仿宋_GB2312"/>
                <w:sz w:val="24"/>
                <w:szCs w:val="24"/>
              </w:rPr>
            </w:pPr>
          </w:p>
        </w:tc>
      </w:tr>
      <w:tr w:rsidR="00235A61" w14:paraId="172805E7" w14:textId="77777777" w:rsidTr="0061357B">
        <w:trPr>
          <w:trHeight w:val="3658"/>
          <w:jc w:val="center"/>
        </w:trPr>
        <w:tc>
          <w:tcPr>
            <w:tcW w:w="846" w:type="dxa"/>
            <w:tcBorders>
              <w:top w:val="single" w:sz="4" w:space="0" w:color="auto"/>
              <w:left w:val="single" w:sz="4" w:space="0" w:color="auto"/>
              <w:bottom w:val="single" w:sz="6" w:space="0" w:color="auto"/>
              <w:right w:val="single" w:sz="6" w:space="0" w:color="auto"/>
            </w:tcBorders>
            <w:vAlign w:val="center"/>
          </w:tcPr>
          <w:p w14:paraId="5303AEB3" w14:textId="77777777" w:rsidR="00235A61" w:rsidRDefault="00235A61" w:rsidP="0061357B">
            <w:pPr>
              <w:spacing w:before="48" w:after="48"/>
              <w:jc w:val="center"/>
              <w:rPr>
                <w:rFonts w:eastAsia="仿宋_GB2312"/>
                <w:b/>
                <w:sz w:val="24"/>
                <w:szCs w:val="24"/>
              </w:rPr>
            </w:pPr>
            <w:r>
              <w:rPr>
                <w:rFonts w:eastAsia="仿宋_GB2312" w:hint="eastAsia"/>
                <w:b/>
                <w:sz w:val="24"/>
                <w:szCs w:val="24"/>
              </w:rPr>
              <w:t>支持条件与</w:t>
            </w:r>
            <w:r>
              <w:rPr>
                <w:rFonts w:eastAsia="仿宋_GB2312"/>
                <w:b/>
                <w:sz w:val="24"/>
                <w:szCs w:val="24"/>
              </w:rPr>
              <w:t>组织保障</w:t>
            </w:r>
          </w:p>
        </w:tc>
        <w:tc>
          <w:tcPr>
            <w:tcW w:w="7796" w:type="dxa"/>
            <w:tcBorders>
              <w:top w:val="single" w:sz="4" w:space="0" w:color="auto"/>
              <w:left w:val="single" w:sz="6" w:space="0" w:color="auto"/>
              <w:bottom w:val="single" w:sz="6" w:space="0" w:color="auto"/>
              <w:right w:val="single" w:sz="4" w:space="0" w:color="auto"/>
            </w:tcBorders>
          </w:tcPr>
          <w:p w14:paraId="4F51FB71" w14:textId="4146B217" w:rsidR="00235A61" w:rsidRDefault="00235A61" w:rsidP="0061357B">
            <w:pPr>
              <w:rPr>
                <w:rFonts w:eastAsia="仿宋_GB2312"/>
                <w:sz w:val="24"/>
                <w:szCs w:val="24"/>
              </w:rPr>
            </w:pPr>
            <w:r>
              <w:rPr>
                <w:rFonts w:eastAsia="仿宋_GB2312"/>
                <w:sz w:val="24"/>
                <w:szCs w:val="24"/>
              </w:rPr>
              <w:t>请说明结合项目实施整合资源加强</w:t>
            </w:r>
            <w:r w:rsidR="000C2811">
              <w:rPr>
                <w:rFonts w:eastAsia="仿宋_GB2312" w:hint="eastAsia"/>
                <w:sz w:val="24"/>
                <w:szCs w:val="24"/>
              </w:rPr>
              <w:t>工作室</w:t>
            </w:r>
            <w:r>
              <w:rPr>
                <w:rFonts w:eastAsia="仿宋_GB2312"/>
                <w:sz w:val="24"/>
                <w:szCs w:val="24"/>
              </w:rPr>
              <w:t>建设的措施，以及组织管理等方面能提供的支持条件与保障。（不超过</w:t>
            </w:r>
            <w:r>
              <w:rPr>
                <w:rFonts w:eastAsia="仿宋_GB2312"/>
                <w:sz w:val="24"/>
              </w:rPr>
              <w:t>5</w:t>
            </w:r>
            <w:r>
              <w:rPr>
                <w:rFonts w:eastAsia="仿宋_GB2312"/>
                <w:sz w:val="24"/>
                <w:szCs w:val="24"/>
              </w:rPr>
              <w:t>00</w:t>
            </w:r>
            <w:r>
              <w:rPr>
                <w:rFonts w:eastAsia="仿宋_GB2312"/>
                <w:sz w:val="24"/>
                <w:szCs w:val="24"/>
              </w:rPr>
              <w:t>字）</w:t>
            </w:r>
          </w:p>
        </w:tc>
      </w:tr>
      <w:tr w:rsidR="00235A61" w14:paraId="6D49C8F8" w14:textId="77777777" w:rsidTr="0061357B">
        <w:trPr>
          <w:trHeight w:val="2392"/>
          <w:jc w:val="center"/>
        </w:trPr>
        <w:tc>
          <w:tcPr>
            <w:tcW w:w="846" w:type="dxa"/>
            <w:tcBorders>
              <w:top w:val="single" w:sz="4" w:space="0" w:color="auto"/>
              <w:left w:val="single" w:sz="4" w:space="0" w:color="auto"/>
              <w:bottom w:val="single" w:sz="6" w:space="0" w:color="auto"/>
              <w:right w:val="single" w:sz="6" w:space="0" w:color="auto"/>
            </w:tcBorders>
            <w:vAlign w:val="center"/>
          </w:tcPr>
          <w:p w14:paraId="75773F50" w14:textId="77777777" w:rsidR="00235A61" w:rsidRDefault="00235A61" w:rsidP="0061357B">
            <w:pPr>
              <w:spacing w:before="48" w:after="48"/>
              <w:jc w:val="center"/>
              <w:rPr>
                <w:rFonts w:eastAsia="仿宋_GB2312"/>
                <w:b/>
                <w:sz w:val="24"/>
                <w:szCs w:val="24"/>
              </w:rPr>
            </w:pPr>
            <w:r>
              <w:rPr>
                <w:rFonts w:eastAsia="仿宋_GB2312"/>
                <w:b/>
                <w:sz w:val="24"/>
                <w:szCs w:val="24"/>
              </w:rPr>
              <w:t>其他</w:t>
            </w:r>
          </w:p>
        </w:tc>
        <w:tc>
          <w:tcPr>
            <w:tcW w:w="7796" w:type="dxa"/>
            <w:tcBorders>
              <w:top w:val="single" w:sz="4" w:space="0" w:color="auto"/>
              <w:left w:val="single" w:sz="6" w:space="0" w:color="auto"/>
              <w:bottom w:val="single" w:sz="6" w:space="0" w:color="auto"/>
              <w:right w:val="single" w:sz="4" w:space="0" w:color="auto"/>
            </w:tcBorders>
          </w:tcPr>
          <w:p w14:paraId="7AC4DC71" w14:textId="77777777" w:rsidR="00235A61" w:rsidRDefault="00235A61" w:rsidP="0061357B">
            <w:pPr>
              <w:rPr>
                <w:rFonts w:eastAsia="仿宋_GB2312"/>
                <w:sz w:val="24"/>
                <w:szCs w:val="24"/>
              </w:rPr>
            </w:pPr>
            <w:r>
              <w:rPr>
                <w:rFonts w:eastAsia="仿宋_GB2312"/>
                <w:sz w:val="24"/>
                <w:szCs w:val="24"/>
              </w:rPr>
              <w:t>请说明上述各项未涉及但需要特别指明的内容。（不超过</w:t>
            </w:r>
            <w:r>
              <w:rPr>
                <w:rFonts w:eastAsia="仿宋_GB2312"/>
                <w:sz w:val="24"/>
                <w:szCs w:val="24"/>
              </w:rPr>
              <w:t>300</w:t>
            </w:r>
            <w:r>
              <w:rPr>
                <w:rFonts w:eastAsia="仿宋_GB2312"/>
                <w:sz w:val="24"/>
                <w:szCs w:val="24"/>
              </w:rPr>
              <w:t>字）</w:t>
            </w:r>
          </w:p>
        </w:tc>
      </w:tr>
    </w:tbl>
    <w:p w14:paraId="42AFBDEA" w14:textId="502AE8B5" w:rsidR="00235A61" w:rsidRDefault="00235A61" w:rsidP="00235A61">
      <w:pPr>
        <w:spacing w:before="48" w:after="48" w:line="360" w:lineRule="auto"/>
        <w:rPr>
          <w:rFonts w:eastAsia="仿宋_GB2312"/>
          <w:sz w:val="24"/>
          <w:szCs w:val="24"/>
        </w:rPr>
      </w:pPr>
      <w:r>
        <w:rPr>
          <w:rFonts w:eastAsia="仿宋_GB2312" w:hint="eastAsia"/>
          <w:sz w:val="24"/>
          <w:szCs w:val="24"/>
        </w:rPr>
        <w:t>※</w:t>
      </w:r>
      <w:r>
        <w:rPr>
          <w:rFonts w:eastAsia="仿宋_GB2312" w:hint="eastAsia"/>
          <w:sz w:val="24"/>
          <w:szCs w:val="24"/>
        </w:rPr>
        <w:t xml:space="preserve"> </w:t>
      </w:r>
      <w:r>
        <w:rPr>
          <w:rFonts w:eastAsia="仿宋_GB2312" w:hint="eastAsia"/>
          <w:sz w:val="24"/>
          <w:szCs w:val="24"/>
        </w:rPr>
        <w:t>各项内容如有需要可再附纸。</w:t>
      </w:r>
    </w:p>
    <w:p w14:paraId="192E451E" w14:textId="1F1E4FD1" w:rsidR="000C2811" w:rsidRDefault="000C2811" w:rsidP="00235A61">
      <w:pPr>
        <w:spacing w:before="48" w:after="48" w:line="360" w:lineRule="auto"/>
        <w:rPr>
          <w:rFonts w:eastAsia="仿宋_GB2312"/>
          <w:sz w:val="24"/>
          <w:szCs w:val="24"/>
        </w:rPr>
      </w:pPr>
    </w:p>
    <w:p w14:paraId="68E8B614" w14:textId="429DFD19" w:rsidR="000C2811" w:rsidRDefault="000C2811" w:rsidP="00235A61">
      <w:pPr>
        <w:spacing w:before="48" w:after="48" w:line="360" w:lineRule="auto"/>
        <w:rPr>
          <w:rFonts w:eastAsia="仿宋_GB2312"/>
          <w:sz w:val="24"/>
          <w:szCs w:val="24"/>
        </w:rPr>
      </w:pPr>
    </w:p>
    <w:p w14:paraId="42038E22" w14:textId="1D709754" w:rsidR="000C2811" w:rsidRDefault="000C2811" w:rsidP="00235A61">
      <w:pPr>
        <w:spacing w:before="48" w:after="48" w:line="360" w:lineRule="auto"/>
        <w:rPr>
          <w:rFonts w:eastAsia="仿宋_GB2312"/>
          <w:sz w:val="24"/>
          <w:szCs w:val="24"/>
        </w:rPr>
      </w:pPr>
    </w:p>
    <w:p w14:paraId="036A375A" w14:textId="1CDA3643" w:rsidR="000C2811" w:rsidRDefault="000C2811" w:rsidP="00235A61">
      <w:pPr>
        <w:spacing w:before="48" w:after="48" w:line="360" w:lineRule="auto"/>
        <w:rPr>
          <w:rFonts w:eastAsia="仿宋_GB2312"/>
          <w:sz w:val="24"/>
          <w:szCs w:val="24"/>
        </w:rPr>
      </w:pPr>
    </w:p>
    <w:p w14:paraId="7A607583" w14:textId="6189263D" w:rsidR="000C2811" w:rsidRDefault="000C2811" w:rsidP="00235A61">
      <w:pPr>
        <w:spacing w:before="48" w:after="48" w:line="360" w:lineRule="auto"/>
        <w:rPr>
          <w:rFonts w:eastAsia="仿宋_GB2312"/>
          <w:sz w:val="24"/>
          <w:szCs w:val="24"/>
        </w:rPr>
      </w:pPr>
    </w:p>
    <w:p w14:paraId="658CD18B" w14:textId="664FA41A" w:rsidR="000C2811" w:rsidRDefault="000C2811" w:rsidP="00235A61">
      <w:pPr>
        <w:spacing w:before="48" w:after="48" w:line="360" w:lineRule="auto"/>
        <w:rPr>
          <w:rFonts w:eastAsia="仿宋_GB2312"/>
          <w:sz w:val="24"/>
          <w:szCs w:val="24"/>
        </w:rPr>
      </w:pPr>
    </w:p>
    <w:p w14:paraId="185754C9" w14:textId="695C669A" w:rsidR="000C2811" w:rsidRDefault="000C2811" w:rsidP="00235A61">
      <w:pPr>
        <w:spacing w:before="48" w:after="48" w:line="360" w:lineRule="auto"/>
        <w:rPr>
          <w:rFonts w:eastAsia="仿宋_GB2312"/>
          <w:sz w:val="24"/>
          <w:szCs w:val="24"/>
        </w:rPr>
      </w:pPr>
    </w:p>
    <w:p w14:paraId="18D91C02" w14:textId="5C142814" w:rsidR="000C2811" w:rsidRDefault="000C2811" w:rsidP="00235A61">
      <w:pPr>
        <w:spacing w:before="48" w:after="48" w:line="360" w:lineRule="auto"/>
        <w:rPr>
          <w:rFonts w:eastAsia="仿宋_GB2312"/>
          <w:sz w:val="24"/>
          <w:szCs w:val="24"/>
        </w:rPr>
      </w:pPr>
    </w:p>
    <w:p w14:paraId="0C527FAE" w14:textId="77777777" w:rsidR="000C2811" w:rsidRDefault="000C2811" w:rsidP="00235A61">
      <w:pPr>
        <w:spacing w:before="48" w:after="48" w:line="360" w:lineRule="auto"/>
        <w:rPr>
          <w:rFonts w:eastAsia="黑体" w:hint="eastAsia"/>
          <w:sz w:val="28"/>
          <w:szCs w:val="28"/>
        </w:rPr>
      </w:pPr>
    </w:p>
    <w:p w14:paraId="6B15A288" w14:textId="77777777" w:rsidR="00235A61" w:rsidRDefault="00235A61" w:rsidP="00235A61">
      <w:pPr>
        <w:spacing w:before="48" w:after="48" w:line="360" w:lineRule="auto"/>
        <w:rPr>
          <w:rFonts w:eastAsia="仿宋_GB2312"/>
          <w:sz w:val="28"/>
          <w:szCs w:val="28"/>
        </w:rPr>
      </w:pPr>
      <w:r>
        <w:rPr>
          <w:rFonts w:eastAsia="黑体"/>
          <w:sz w:val="28"/>
          <w:szCs w:val="28"/>
        </w:rPr>
        <w:lastRenderedPageBreak/>
        <w:t>三、申请单位意见</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797"/>
      </w:tblGrid>
      <w:tr w:rsidR="00235A61" w14:paraId="05C703BF" w14:textId="77777777" w:rsidTr="0061357B">
        <w:trPr>
          <w:trHeight w:val="4115"/>
        </w:trPr>
        <w:tc>
          <w:tcPr>
            <w:tcW w:w="709" w:type="dxa"/>
            <w:vAlign w:val="center"/>
          </w:tcPr>
          <w:p w14:paraId="38092428" w14:textId="77777777" w:rsidR="00235A61" w:rsidRDefault="00235A61" w:rsidP="0061357B">
            <w:pPr>
              <w:spacing w:before="48" w:after="48"/>
              <w:jc w:val="center"/>
              <w:rPr>
                <w:rFonts w:eastAsia="仿宋_GB2312"/>
                <w:b/>
                <w:sz w:val="24"/>
                <w:szCs w:val="24"/>
              </w:rPr>
            </w:pPr>
            <w:r>
              <w:rPr>
                <w:rFonts w:eastAsia="仿宋_GB2312"/>
                <w:b/>
                <w:sz w:val="24"/>
                <w:szCs w:val="24"/>
              </w:rPr>
              <w:t>申报单位</w:t>
            </w:r>
          </w:p>
          <w:p w14:paraId="51BCE9F9" w14:textId="77777777" w:rsidR="00235A61" w:rsidRDefault="00235A61" w:rsidP="0061357B">
            <w:pPr>
              <w:spacing w:before="48" w:after="48"/>
              <w:jc w:val="center"/>
              <w:rPr>
                <w:szCs w:val="21"/>
              </w:rPr>
            </w:pPr>
            <w:r>
              <w:rPr>
                <w:rFonts w:eastAsia="仿宋_GB2312"/>
                <w:b/>
                <w:sz w:val="24"/>
                <w:szCs w:val="24"/>
              </w:rPr>
              <w:t>意见</w:t>
            </w:r>
          </w:p>
        </w:tc>
        <w:tc>
          <w:tcPr>
            <w:tcW w:w="7797" w:type="dxa"/>
          </w:tcPr>
          <w:p w14:paraId="5768CE52" w14:textId="77777777" w:rsidR="00235A61" w:rsidRDefault="00235A61" w:rsidP="0061357B">
            <w:pPr>
              <w:rPr>
                <w:rFonts w:eastAsia="仿宋_GB2312"/>
                <w:sz w:val="24"/>
                <w:szCs w:val="24"/>
              </w:rPr>
            </w:pPr>
            <w:r>
              <w:rPr>
                <w:rFonts w:eastAsia="仿宋_GB2312"/>
                <w:sz w:val="24"/>
                <w:szCs w:val="24"/>
              </w:rPr>
              <w:t>请申报单位对完成本项目所需的基本条件与组织保障等做出承诺。</w:t>
            </w:r>
          </w:p>
          <w:p w14:paraId="6AC009F6" w14:textId="77777777" w:rsidR="00235A61" w:rsidRDefault="00235A61" w:rsidP="0061357B">
            <w:pPr>
              <w:spacing w:before="48" w:after="48"/>
              <w:rPr>
                <w:rFonts w:eastAsia="仿宋_GB2312"/>
                <w:sz w:val="24"/>
                <w:szCs w:val="24"/>
              </w:rPr>
            </w:pPr>
          </w:p>
          <w:p w14:paraId="644B0AF7" w14:textId="77777777" w:rsidR="00235A61" w:rsidRDefault="00235A61" w:rsidP="0061357B">
            <w:pPr>
              <w:widowControl/>
              <w:spacing w:before="48" w:after="48"/>
              <w:jc w:val="left"/>
              <w:rPr>
                <w:rFonts w:eastAsia="仿宋_GB2312"/>
                <w:sz w:val="24"/>
                <w:szCs w:val="24"/>
              </w:rPr>
            </w:pPr>
          </w:p>
          <w:p w14:paraId="2DF09573" w14:textId="77777777" w:rsidR="00235A61" w:rsidRDefault="00235A61" w:rsidP="0061357B">
            <w:pPr>
              <w:widowControl/>
              <w:spacing w:before="48" w:after="48"/>
              <w:jc w:val="left"/>
              <w:rPr>
                <w:rFonts w:eastAsia="仿宋_GB2312"/>
                <w:sz w:val="24"/>
                <w:szCs w:val="24"/>
              </w:rPr>
            </w:pPr>
          </w:p>
          <w:p w14:paraId="01A22FF4" w14:textId="77777777" w:rsidR="00235A61" w:rsidRDefault="00235A61" w:rsidP="0061357B">
            <w:pPr>
              <w:widowControl/>
              <w:spacing w:before="48" w:after="48"/>
              <w:jc w:val="left"/>
              <w:rPr>
                <w:rFonts w:eastAsia="仿宋_GB2312"/>
                <w:sz w:val="24"/>
                <w:szCs w:val="24"/>
              </w:rPr>
            </w:pPr>
          </w:p>
          <w:p w14:paraId="46164895" w14:textId="77777777" w:rsidR="00235A61" w:rsidRDefault="00235A61" w:rsidP="0061357B">
            <w:pPr>
              <w:widowControl/>
              <w:spacing w:before="48" w:after="48"/>
              <w:jc w:val="left"/>
              <w:rPr>
                <w:rFonts w:eastAsia="仿宋_GB2312"/>
                <w:sz w:val="24"/>
                <w:szCs w:val="24"/>
              </w:rPr>
            </w:pPr>
          </w:p>
          <w:p w14:paraId="5FEB44A9" w14:textId="77777777" w:rsidR="00235A61" w:rsidRDefault="00235A61" w:rsidP="0061357B">
            <w:pPr>
              <w:spacing w:before="48" w:after="48"/>
              <w:ind w:firstLineChars="400" w:firstLine="960"/>
              <w:rPr>
                <w:rFonts w:eastAsia="仿宋_GB2312"/>
                <w:sz w:val="24"/>
                <w:szCs w:val="24"/>
              </w:rPr>
            </w:pPr>
          </w:p>
          <w:p w14:paraId="5FB5E61A" w14:textId="77777777" w:rsidR="00235A61" w:rsidRDefault="00235A61" w:rsidP="0061357B">
            <w:pPr>
              <w:spacing w:before="48" w:after="48"/>
              <w:ind w:firstLineChars="400" w:firstLine="960"/>
              <w:rPr>
                <w:rFonts w:eastAsia="仿宋_GB2312"/>
                <w:sz w:val="24"/>
                <w:szCs w:val="24"/>
              </w:rPr>
            </w:pPr>
          </w:p>
          <w:p w14:paraId="60496410" w14:textId="77777777" w:rsidR="00235A61" w:rsidRDefault="00235A61" w:rsidP="0061357B">
            <w:pPr>
              <w:spacing w:before="48" w:after="48"/>
              <w:ind w:firstLineChars="400" w:firstLine="960"/>
              <w:rPr>
                <w:rFonts w:eastAsia="仿宋_GB2312"/>
                <w:sz w:val="24"/>
                <w:szCs w:val="24"/>
              </w:rPr>
            </w:pPr>
            <w:r>
              <w:rPr>
                <w:rFonts w:eastAsia="仿宋_GB2312"/>
                <w:sz w:val="24"/>
                <w:szCs w:val="24"/>
              </w:rPr>
              <w:t>（单位公章）</w:t>
            </w:r>
            <w:r>
              <w:rPr>
                <w:rFonts w:eastAsia="仿宋_GB2312"/>
                <w:sz w:val="24"/>
                <w:szCs w:val="24"/>
              </w:rPr>
              <w:t xml:space="preserve">                   </w:t>
            </w:r>
            <w:r>
              <w:rPr>
                <w:rFonts w:eastAsia="仿宋_GB2312"/>
                <w:sz w:val="24"/>
                <w:szCs w:val="24"/>
              </w:rPr>
              <w:t>负责人签名：</w:t>
            </w:r>
          </w:p>
          <w:p w14:paraId="7A9093E0" w14:textId="77777777" w:rsidR="00235A61" w:rsidRDefault="00235A61" w:rsidP="0061357B">
            <w:pPr>
              <w:widowControl/>
              <w:spacing w:before="48" w:after="48"/>
              <w:ind w:firstLineChars="1750" w:firstLine="4200"/>
              <w:jc w:val="left"/>
              <w:rPr>
                <w:rFonts w:eastAsia="仿宋_GB2312"/>
                <w:sz w:val="24"/>
                <w:szCs w:val="24"/>
              </w:rPr>
            </w:pPr>
            <w:r>
              <w:rPr>
                <w:rFonts w:eastAsia="仿宋_GB2312"/>
                <w:sz w:val="24"/>
                <w:szCs w:val="24"/>
              </w:rPr>
              <w:t xml:space="preserve">             </w:t>
            </w:r>
          </w:p>
          <w:p w14:paraId="1785DEF4" w14:textId="77777777" w:rsidR="00235A61" w:rsidRDefault="00235A61" w:rsidP="0061357B">
            <w:pPr>
              <w:widowControl/>
              <w:spacing w:before="48" w:after="48"/>
              <w:ind w:firstLineChars="1950" w:firstLine="4680"/>
              <w:rPr>
                <w:rFonts w:eastAsia="仿宋_GB2312"/>
                <w:sz w:val="24"/>
                <w:szCs w:val="24"/>
              </w:rPr>
            </w:pPr>
            <w:r>
              <w:rPr>
                <w:rFonts w:eastAsia="仿宋_GB2312"/>
                <w:sz w:val="24"/>
                <w:szCs w:val="24"/>
              </w:rPr>
              <w:t>年</w:t>
            </w:r>
            <w:r>
              <w:rPr>
                <w:rFonts w:eastAsia="仿宋_GB2312"/>
                <w:sz w:val="24"/>
                <w:szCs w:val="24"/>
              </w:rPr>
              <w:t xml:space="preserve">   </w:t>
            </w:r>
            <w:r>
              <w:rPr>
                <w:rFonts w:eastAsia="仿宋_GB2312"/>
                <w:sz w:val="24"/>
                <w:szCs w:val="24"/>
              </w:rPr>
              <w:t>月</w:t>
            </w:r>
            <w:r>
              <w:rPr>
                <w:rFonts w:eastAsia="仿宋_GB2312"/>
                <w:sz w:val="24"/>
                <w:szCs w:val="24"/>
              </w:rPr>
              <w:t xml:space="preserve">   </w:t>
            </w:r>
            <w:r>
              <w:rPr>
                <w:rFonts w:eastAsia="仿宋_GB2312"/>
                <w:sz w:val="24"/>
                <w:szCs w:val="24"/>
              </w:rPr>
              <w:t>日</w:t>
            </w:r>
          </w:p>
        </w:tc>
      </w:tr>
    </w:tbl>
    <w:p w14:paraId="07423A22" w14:textId="77777777" w:rsidR="0061357B" w:rsidRDefault="0061357B" w:rsidP="008316F8">
      <w:pPr>
        <w:widowControl/>
        <w:rPr>
          <w:rFonts w:ascii="方正小标宋简体" w:eastAsia="方正小标宋简体" w:hAnsi="方正小标宋简体" w:cs="方正小标宋简体"/>
          <w:color w:val="000000"/>
          <w:sz w:val="48"/>
          <w:szCs w:val="48"/>
          <w:lang w:bidi="ar"/>
        </w:rPr>
      </w:pPr>
    </w:p>
    <w:sectPr w:rsidR="0061357B" w:rsidSect="0061357B">
      <w:footerReference w:type="default" r:id="rId10"/>
      <w:pgSz w:w="11910" w:h="16840"/>
      <w:pgMar w:top="1580" w:right="1200" w:bottom="1780" w:left="1440" w:header="0" w:footer="150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2368B" w14:textId="77777777" w:rsidR="001D6BA3" w:rsidRDefault="001D6BA3" w:rsidP="002C6729">
      <w:r>
        <w:separator/>
      </w:r>
    </w:p>
  </w:endnote>
  <w:endnote w:type="continuationSeparator" w:id="0">
    <w:p w14:paraId="7BE87442" w14:textId="77777777" w:rsidR="001D6BA3" w:rsidRDefault="001D6BA3" w:rsidP="002C6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仿宋_GBK">
    <w:panose1 w:val="03000509000000000000"/>
    <w:charset w:val="86"/>
    <w:family w:val="script"/>
    <w:pitch w:val="fixed"/>
    <w:sig w:usb0="00000001" w:usb1="080E0000" w:usb2="00000010" w:usb3="00000000" w:csb0="00040000" w:csb1="00000000"/>
  </w:font>
  <w:font w:name="方正小标宋简体">
    <w:altName w:val="微软雅黑"/>
    <w:charset w:val="86"/>
    <w:family w:val="auto"/>
    <w:pitch w:val="default"/>
    <w:sig w:usb0="00000000" w:usb1="080E0000" w:usb2="00000000" w:usb3="00000000" w:csb0="00040000"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6866C" w14:textId="77777777" w:rsidR="0061357B" w:rsidRDefault="0061357B">
    <w:pPr>
      <w:pStyle w:val="a5"/>
      <w:framePr w:wrap="around" w:vAnchor="text" w:hAnchor="margin" w:xAlign="center" w:y="3"/>
      <w:rPr>
        <w:rStyle w:val="a9"/>
      </w:rPr>
    </w:pPr>
    <w:r>
      <w:fldChar w:fldCharType="begin"/>
    </w:r>
    <w:r>
      <w:rPr>
        <w:rStyle w:val="a9"/>
      </w:rPr>
      <w:instrText xml:space="preserve">PAGE  </w:instrText>
    </w:r>
    <w:r>
      <w:fldChar w:fldCharType="end"/>
    </w:r>
  </w:p>
  <w:p w14:paraId="75FF9068" w14:textId="77777777" w:rsidR="0061357B" w:rsidRDefault="0061357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3E25B" w14:textId="77777777" w:rsidR="0061357B" w:rsidRDefault="0061357B">
    <w:pPr>
      <w:pStyle w:val="a5"/>
      <w:jc w:val="center"/>
      <w:rPr>
        <w:sz w:val="28"/>
        <w:szCs w:val="28"/>
      </w:rPr>
    </w:pPr>
    <w:r>
      <w:rPr>
        <w:rFonts w:hint="eastAsia"/>
        <w:sz w:val="28"/>
        <w:szCs w:val="28"/>
      </w:rPr>
      <w:t>—</w:t>
    </w:r>
    <w:r>
      <w:rPr>
        <w:sz w:val="28"/>
        <w:szCs w:val="28"/>
      </w:rPr>
      <w:fldChar w:fldCharType="begin"/>
    </w:r>
    <w:r>
      <w:rPr>
        <w:sz w:val="28"/>
        <w:szCs w:val="28"/>
      </w:rPr>
      <w:instrText xml:space="preserve"> PAGE   \* MERGEFORMAT </w:instrText>
    </w:r>
    <w:r>
      <w:rPr>
        <w:sz w:val="28"/>
        <w:szCs w:val="28"/>
      </w:rPr>
      <w:fldChar w:fldCharType="separate"/>
    </w:r>
    <w:r w:rsidR="000741DD" w:rsidRPr="000741DD">
      <w:rPr>
        <w:noProof/>
      </w:rPr>
      <w:t>15</w:t>
    </w:r>
    <w:r>
      <w:rPr>
        <w:sz w:val="28"/>
        <w:szCs w:val="28"/>
        <w:lang w:val="zh-CN"/>
      </w:rPr>
      <w:fldChar w:fldCharType="end"/>
    </w:r>
    <w:r>
      <w:rPr>
        <w:rFonts w:hint="eastAsia"/>
        <w:sz w:val="28"/>
        <w:szCs w:val="28"/>
      </w:rPr>
      <w:t>—</w:t>
    </w:r>
  </w:p>
  <w:p w14:paraId="0E0FBE17" w14:textId="77777777" w:rsidR="0061357B" w:rsidRDefault="0061357B">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1F042" w14:textId="77777777" w:rsidR="0061357B" w:rsidRDefault="0061357B">
    <w:pPr>
      <w:pStyle w:val="af"/>
      <w:spacing w:line="14" w:lineRule="auto"/>
      <w:rPr>
        <w:sz w:val="20"/>
      </w:rPr>
    </w:pPr>
    <w:r>
      <w:rPr>
        <w:noProof/>
        <w:lang w:val="en-US" w:bidi="ar-SA"/>
      </w:rPr>
      <mc:AlternateContent>
        <mc:Choice Requires="wps">
          <w:drawing>
            <wp:anchor distT="0" distB="0" distL="114300" distR="114300" simplePos="0" relativeHeight="251659264" behindDoc="1" locked="0" layoutInCell="1" allowOverlap="1" wp14:anchorId="153C6C94" wp14:editId="4A1E14C6">
              <wp:simplePos x="0" y="0"/>
              <wp:positionH relativeFrom="page">
                <wp:posOffset>5440045</wp:posOffset>
              </wp:positionH>
              <wp:positionV relativeFrom="page">
                <wp:posOffset>9544050</wp:posOffset>
              </wp:positionV>
              <wp:extent cx="560705" cy="224790"/>
              <wp:effectExtent l="0" t="0" r="0" b="0"/>
              <wp:wrapNone/>
              <wp:docPr id="4" name="文本框 3"/>
              <wp:cNvGraphicFramePr/>
              <a:graphic xmlns:a="http://schemas.openxmlformats.org/drawingml/2006/main">
                <a:graphicData uri="http://schemas.microsoft.com/office/word/2010/wordprocessingShape">
                  <wps:wsp>
                    <wps:cNvSpPr txBox="1"/>
                    <wps:spPr>
                      <a:xfrm>
                        <a:off x="0" y="0"/>
                        <a:ext cx="560705" cy="224790"/>
                      </a:xfrm>
                      <a:prstGeom prst="rect">
                        <a:avLst/>
                      </a:prstGeom>
                      <a:noFill/>
                      <a:ln>
                        <a:noFill/>
                      </a:ln>
                    </wps:spPr>
                    <wps:txbx>
                      <w:txbxContent>
                        <w:p w14:paraId="39E4D993" w14:textId="77777777" w:rsidR="0061357B" w:rsidRDefault="0061357B">
                          <w:pPr>
                            <w:spacing w:before="11"/>
                            <w:ind w:left="20"/>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rsidR="00B93B2B">
                            <w:rPr>
                              <w:rFonts w:ascii="Times New Roman" w:hAnsi="Times New Roman"/>
                              <w:noProof/>
                              <w:sz w:val="28"/>
                            </w:rPr>
                            <w:t>20</w:t>
                          </w:r>
                          <w:r>
                            <w:fldChar w:fldCharType="end"/>
                          </w:r>
                          <w:r>
                            <w:rPr>
                              <w:rFonts w:ascii="Times New Roman" w:hAnsi="Times New Roman"/>
                              <w:sz w:val="28"/>
                            </w:rPr>
                            <w:t xml:space="preserve"> —</w:t>
                          </w:r>
                        </w:p>
                      </w:txbxContent>
                    </wps:txbx>
                    <wps:bodyPr lIns="0" tIns="0" rIns="0" bIns="0" upright="1"/>
                  </wps:wsp>
                </a:graphicData>
              </a:graphic>
            </wp:anchor>
          </w:drawing>
        </mc:Choice>
        <mc:Fallback>
          <w:pict>
            <v:shapetype w14:anchorId="153C6C94" id="_x0000_t202" coordsize="21600,21600" o:spt="202" path="m,l,21600r21600,l21600,xe">
              <v:stroke joinstyle="miter"/>
              <v:path gradientshapeok="t" o:connecttype="rect"/>
            </v:shapetype>
            <v:shape id="文本框 3" o:spid="_x0000_s1026" type="#_x0000_t202" style="position:absolute;margin-left:428.35pt;margin-top:751.5pt;width:44.15pt;height:17.7pt;z-index:-25165721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" filled="f" stroked="f">
              <v:textbox inset="0,0,0,0">
                <w:txbxContent>
                  <w:p w14:paraId="39E4D993" w14:textId="77777777" w:rsidR="0061357B" w:rsidRDefault="0061357B">
                    <w:pPr>
                      <w:spacing w:before="11"/>
                      <w:ind w:left="20"/>
                      <w:rPr>
                        <w:rFonts w:ascii="Times New Roman" w:hAnsi="Times New Roman"/>
                        <w:sz w:val="28"/>
                      </w:rPr>
                    </w:pPr>
                    <w:r>
                      <w:rPr>
                        <w:rFonts w:ascii="Times New Roman" w:hAnsi="Times New Roman"/>
                        <w:sz w:val="28"/>
                      </w:rPr>
                      <w:t xml:space="preserve">— </w:t>
                    </w:r>
                    <w:r>
                      <w:fldChar w:fldCharType="begin"/>
                    </w:r>
                    <w:r>
                      <w:rPr>
                        <w:rFonts w:ascii="Times New Roman" w:hAnsi="Times New Roman"/>
                        <w:sz w:val="28"/>
                      </w:rPr>
                      <w:instrText xml:space="preserve"> PAGE </w:instrText>
                    </w:r>
                    <w:r>
                      <w:fldChar w:fldCharType="separate"/>
                    </w:r>
                    <w:r w:rsidR="00B93B2B">
                      <w:rPr>
                        <w:rFonts w:ascii="Times New Roman" w:hAnsi="Times New Roman"/>
                        <w:noProof/>
                        <w:sz w:val="28"/>
                      </w:rPr>
                      <w:t>20</w:t>
                    </w:r>
                    <w:r>
                      <w:fldChar w:fldCharType="end"/>
                    </w:r>
                    <w:r>
                      <w:rPr>
                        <w:rFonts w:ascii="Times New Roman" w:hAnsi="Times New Roman"/>
                        <w:sz w:val="28"/>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9D42C" w14:textId="77777777" w:rsidR="001D6BA3" w:rsidRDefault="001D6BA3" w:rsidP="002C6729">
      <w:r>
        <w:separator/>
      </w:r>
    </w:p>
  </w:footnote>
  <w:footnote w:type="continuationSeparator" w:id="0">
    <w:p w14:paraId="7CBBB516" w14:textId="77777777" w:rsidR="001D6BA3" w:rsidRDefault="001D6BA3" w:rsidP="002C6729">
      <w:r>
        <w:continuationSeparator/>
      </w:r>
    </w:p>
  </w:footnote>
  <w:footnote w:id="1">
    <w:p w14:paraId="7F0FD3CE" w14:textId="77777777" w:rsidR="0061357B" w:rsidRDefault="0061357B" w:rsidP="00235A61">
      <w:pPr>
        <w:pStyle w:val="aa"/>
        <w:ind w:left="173" w:hangingChars="108" w:hanging="173"/>
        <w:rPr>
          <w:rFonts w:ascii="仿宋_GB2312" w:eastAsia="仿宋_GB2312"/>
          <w:sz w:val="16"/>
          <w:szCs w:val="16"/>
        </w:rPr>
      </w:pPr>
      <w:r>
        <w:rPr>
          <w:rStyle w:val="a8"/>
          <w:rFonts w:ascii="仿宋_GB2312" w:eastAsia="仿宋_GB2312" w:hint="eastAsia"/>
          <w:sz w:val="16"/>
          <w:szCs w:val="16"/>
        </w:rPr>
        <w:footnoteRef/>
      </w:r>
      <w:r>
        <w:rPr>
          <w:rFonts w:ascii="仿宋_GB2312" w:eastAsia="仿宋_GB2312" w:hint="eastAsia"/>
          <w:sz w:val="16"/>
          <w:szCs w:val="16"/>
        </w:rPr>
        <w:t xml:space="preserve"> “双高计划”建设学校、地方技能型高水平大学立项建设单位，或者国家（省）级优质职教师资培养培训基地；</w:t>
      </w:r>
    </w:p>
  </w:footnote>
  <w:footnote w:id="2">
    <w:p w14:paraId="1D3D8AE9" w14:textId="77777777" w:rsidR="0061357B" w:rsidRDefault="0061357B" w:rsidP="00235A61">
      <w:pPr>
        <w:pStyle w:val="aa"/>
        <w:ind w:left="173" w:hangingChars="108" w:hanging="173"/>
        <w:rPr>
          <w:rFonts w:ascii="仿宋_GB2312" w:eastAsia="仿宋_GB2312"/>
          <w:sz w:val="16"/>
          <w:szCs w:val="16"/>
        </w:rPr>
      </w:pPr>
      <w:r>
        <w:rPr>
          <w:rStyle w:val="a8"/>
          <w:rFonts w:ascii="仿宋_GB2312" w:eastAsia="仿宋_GB2312" w:hint="eastAsia"/>
          <w:sz w:val="16"/>
          <w:szCs w:val="16"/>
        </w:rPr>
        <w:footnoteRef/>
      </w:r>
      <w:r>
        <w:rPr>
          <w:rFonts w:ascii="仿宋_GB2312" w:eastAsia="仿宋_GB2312" w:hint="eastAsia"/>
          <w:sz w:val="16"/>
          <w:szCs w:val="16"/>
        </w:rPr>
        <w:t xml:space="preserve"> 教学改革项目获得国家级教学成果奖励或省级教学成果一等奖及以上；</w:t>
      </w:r>
    </w:p>
  </w:footnote>
  <w:footnote w:id="3">
    <w:p w14:paraId="5D06D6E6" w14:textId="77777777" w:rsidR="0061357B" w:rsidRDefault="0061357B" w:rsidP="00235A61">
      <w:pPr>
        <w:pStyle w:val="aa"/>
        <w:ind w:left="173" w:hangingChars="108" w:hanging="173"/>
        <w:rPr>
          <w:rFonts w:ascii="仿宋_GB2312" w:eastAsia="仿宋_GB2312"/>
          <w:sz w:val="16"/>
          <w:szCs w:val="16"/>
        </w:rPr>
      </w:pPr>
      <w:r>
        <w:rPr>
          <w:rStyle w:val="a8"/>
          <w:rFonts w:ascii="仿宋_GB2312" w:eastAsia="仿宋_GB2312" w:hint="eastAsia"/>
          <w:sz w:val="16"/>
          <w:szCs w:val="16"/>
        </w:rPr>
        <w:footnoteRef/>
      </w:r>
      <w:r>
        <w:rPr>
          <w:rFonts w:ascii="仿宋_GB2312" w:eastAsia="仿宋_GB2312" w:hint="eastAsia"/>
          <w:sz w:val="16"/>
          <w:szCs w:val="16"/>
        </w:rPr>
        <w:t xml:space="preserve"> 中央财政支持建设的国家重点建设专业、国家（省）级特色专业、“双高计划”专业或承担国家级教师培训任务的国家重点建设专业；</w:t>
      </w:r>
    </w:p>
  </w:footnote>
  <w:footnote w:id="4">
    <w:p w14:paraId="6A6F0F9E" w14:textId="77777777" w:rsidR="0061357B" w:rsidRDefault="0061357B" w:rsidP="00235A61">
      <w:pPr>
        <w:pStyle w:val="aa"/>
        <w:ind w:left="173" w:hangingChars="108" w:hanging="173"/>
        <w:rPr>
          <w:rFonts w:ascii="仿宋_GB2312" w:eastAsia="仿宋_GB2312"/>
          <w:sz w:val="16"/>
          <w:szCs w:val="16"/>
        </w:rPr>
      </w:pPr>
      <w:r>
        <w:rPr>
          <w:rStyle w:val="a8"/>
          <w:rFonts w:ascii="仿宋_GB2312" w:eastAsia="仿宋_GB2312" w:hint="eastAsia"/>
          <w:sz w:val="16"/>
          <w:szCs w:val="16"/>
        </w:rPr>
        <w:footnoteRef/>
      </w:r>
      <w:r>
        <w:rPr>
          <w:rFonts w:ascii="仿宋_GB2312" w:eastAsia="仿宋_GB2312" w:hint="eastAsia"/>
          <w:sz w:val="16"/>
          <w:szCs w:val="16"/>
        </w:rPr>
        <w:t xml:space="preserve"> 省级以上“双师型”名师工作室、教师技艺技能传承创新平台、技能大师工作室；</w:t>
      </w:r>
    </w:p>
  </w:footnote>
  <w:footnote w:id="5">
    <w:p w14:paraId="41B706FA" w14:textId="77777777" w:rsidR="0061357B" w:rsidRDefault="0061357B" w:rsidP="00235A61">
      <w:pPr>
        <w:pStyle w:val="aa"/>
        <w:ind w:left="173" w:hangingChars="108" w:hanging="173"/>
        <w:rPr>
          <w:rFonts w:ascii="仿宋_GB2312" w:eastAsia="仿宋_GB2312"/>
          <w:sz w:val="16"/>
          <w:szCs w:val="16"/>
        </w:rPr>
      </w:pPr>
      <w:r>
        <w:rPr>
          <w:rStyle w:val="a8"/>
          <w:rFonts w:ascii="仿宋_GB2312" w:eastAsia="仿宋_GB2312" w:hint="eastAsia"/>
          <w:sz w:val="16"/>
          <w:szCs w:val="16"/>
        </w:rPr>
        <w:footnoteRef/>
      </w:r>
      <w:r>
        <w:rPr>
          <w:rFonts w:ascii="仿宋_GB2312" w:eastAsia="仿宋_GB2312" w:hint="eastAsia"/>
          <w:sz w:val="16"/>
          <w:szCs w:val="16"/>
        </w:rPr>
        <w:t xml:space="preserve"> 承担国家或省级职业教育专业教学资源库和国家或省级在线开放课程（含资源共享课程、精品视频公开课程等）开发项目；</w:t>
      </w:r>
    </w:p>
  </w:footnote>
  <w:footnote w:id="6">
    <w:p w14:paraId="259371D9" w14:textId="77777777" w:rsidR="0061357B" w:rsidRDefault="0061357B" w:rsidP="00235A61">
      <w:pPr>
        <w:pStyle w:val="aa"/>
        <w:ind w:left="173" w:hangingChars="108" w:hanging="173"/>
        <w:rPr>
          <w:rFonts w:ascii="仿宋_GB2312" w:eastAsia="仿宋_GB2312"/>
          <w:sz w:val="16"/>
          <w:szCs w:val="16"/>
        </w:rPr>
      </w:pPr>
      <w:r>
        <w:rPr>
          <w:rStyle w:val="a8"/>
          <w:rFonts w:ascii="仿宋_GB2312" w:eastAsia="仿宋_GB2312" w:hint="eastAsia"/>
          <w:sz w:val="16"/>
          <w:szCs w:val="16"/>
        </w:rPr>
        <w:footnoteRef/>
      </w:r>
      <w:r>
        <w:rPr>
          <w:rFonts w:ascii="仿宋_GB2312" w:eastAsia="仿宋_GB2312" w:hint="eastAsia"/>
          <w:sz w:val="16"/>
          <w:szCs w:val="16"/>
        </w:rPr>
        <w:t xml:space="preserve"> 含世界技能大赛、</w:t>
      </w:r>
      <w:r w:rsidRPr="00B63879">
        <w:rPr>
          <w:rFonts w:ascii="仿宋_GB2312" w:eastAsia="仿宋_GB2312" w:hint="eastAsia"/>
          <w:sz w:val="16"/>
          <w:szCs w:val="16"/>
        </w:rPr>
        <w:t>安徽省大学生学科和技能竞赛A</w:t>
      </w:r>
      <w:r>
        <w:rPr>
          <w:rFonts w:ascii="仿宋_GB2312" w:eastAsia="仿宋_GB2312" w:hint="eastAsia"/>
          <w:sz w:val="16"/>
          <w:szCs w:val="16"/>
        </w:rPr>
        <w:t>类项目获奖，</w:t>
      </w:r>
      <w:r w:rsidRPr="00B63879">
        <w:rPr>
          <w:rFonts w:ascii="仿宋_GB2312" w:eastAsia="仿宋_GB2312" w:hint="eastAsia"/>
          <w:sz w:val="16"/>
          <w:szCs w:val="16"/>
        </w:rPr>
        <w:t>安徽省大学生学科和技能竞赛</w:t>
      </w:r>
      <w:r>
        <w:rPr>
          <w:rFonts w:ascii="仿宋_GB2312" w:eastAsia="仿宋_GB2312" w:hint="eastAsia"/>
          <w:sz w:val="16"/>
          <w:szCs w:val="16"/>
        </w:rPr>
        <w:t>B类项目一等奖及以上。</w:t>
      </w:r>
    </w:p>
  </w:footnote>
  <w:footnote w:id="7">
    <w:p w14:paraId="2483612F" w14:textId="77777777" w:rsidR="0061357B" w:rsidRDefault="0061357B" w:rsidP="00235A61">
      <w:pPr>
        <w:pStyle w:val="aa"/>
        <w:ind w:left="173" w:hangingChars="108" w:hanging="173"/>
        <w:rPr>
          <w:rFonts w:ascii="仿宋_GB2312" w:eastAsia="仿宋_GB2312"/>
          <w:sz w:val="16"/>
          <w:szCs w:val="16"/>
        </w:rPr>
      </w:pPr>
      <w:r>
        <w:rPr>
          <w:rStyle w:val="a8"/>
          <w:rFonts w:ascii="仿宋_GB2312" w:eastAsia="仿宋_GB2312" w:hint="eastAsia"/>
          <w:sz w:val="16"/>
          <w:szCs w:val="16"/>
        </w:rPr>
        <w:footnoteRef/>
      </w:r>
      <w:r>
        <w:rPr>
          <w:rFonts w:ascii="仿宋_GB2312" w:eastAsia="仿宋_GB2312" w:hint="eastAsia"/>
          <w:sz w:val="16"/>
          <w:szCs w:val="16"/>
        </w:rPr>
        <w:t xml:space="preserve"> 近五年承接国家或地方、企业重大科技攻关项目或研究课题；</w:t>
      </w:r>
    </w:p>
  </w:footnote>
  <w:footnote w:id="8">
    <w:p w14:paraId="5F340943" w14:textId="77777777" w:rsidR="0061357B" w:rsidRDefault="0061357B" w:rsidP="00235A61">
      <w:pPr>
        <w:pStyle w:val="aa"/>
        <w:ind w:left="173" w:hangingChars="108" w:hanging="173"/>
        <w:rPr>
          <w:rFonts w:eastAsia="仿宋_GB2312"/>
          <w:sz w:val="16"/>
          <w:szCs w:val="16"/>
        </w:rPr>
      </w:pPr>
      <w:r>
        <w:rPr>
          <w:rStyle w:val="a8"/>
          <w:rFonts w:ascii="仿宋_GB2312" w:eastAsia="仿宋_GB2312" w:hint="eastAsia"/>
          <w:sz w:val="16"/>
          <w:szCs w:val="16"/>
        </w:rPr>
        <w:footnoteRef/>
      </w:r>
      <w:r>
        <w:rPr>
          <w:rFonts w:ascii="仿宋_GB2312" w:eastAsia="仿宋_GB2312" w:hint="eastAsia"/>
          <w:sz w:val="16"/>
          <w:szCs w:val="16"/>
        </w:rPr>
        <w:t xml:space="preserve"> 含“万人计划”教学名师、全国高校黄大年式团队，安徽省职业院校教学能力比赛获一等奖及国家奖。</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3EA05" w14:textId="77777777" w:rsidR="0061357B" w:rsidRDefault="0061357B">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5D004C"/>
    <w:multiLevelType w:val="singleLevel"/>
    <w:tmpl w:val="915D004C"/>
    <w:lvl w:ilvl="0">
      <w:start w:val="1"/>
      <w:numFmt w:val="decimal"/>
      <w:suff w:val="nothing"/>
      <w:lvlText w:val="（%1）"/>
      <w:lvlJc w:val="left"/>
    </w:lvl>
  </w:abstractNum>
  <w:abstractNum w:abstractNumId="1" w15:restartNumberingAfterBreak="0">
    <w:nsid w:val="CF092B84"/>
    <w:multiLevelType w:val="multilevel"/>
    <w:tmpl w:val="CF092B84"/>
    <w:lvl w:ilvl="0">
      <w:start w:val="2"/>
      <w:numFmt w:val="decimal"/>
      <w:lvlText w:val="%1"/>
      <w:lvlJc w:val="left"/>
      <w:pPr>
        <w:ind w:left="1267" w:hanging="480"/>
        <w:jc w:val="left"/>
      </w:pPr>
      <w:rPr>
        <w:rFonts w:hint="default"/>
        <w:lang w:val="zh-CN" w:eastAsia="zh-CN" w:bidi="zh-CN"/>
      </w:rPr>
    </w:lvl>
    <w:lvl w:ilvl="1">
      <w:start w:val="1"/>
      <w:numFmt w:val="decimal"/>
      <w:lvlText w:val="%1.%2"/>
      <w:lvlJc w:val="left"/>
      <w:pPr>
        <w:ind w:left="1267" w:hanging="480"/>
        <w:jc w:val="left"/>
      </w:pPr>
      <w:rPr>
        <w:rFonts w:ascii="Times New Roman" w:eastAsia="Times New Roman" w:hAnsi="Times New Roman" w:cs="Times New Roman" w:hint="default"/>
        <w:spacing w:val="-1"/>
        <w:w w:val="99"/>
        <w:sz w:val="32"/>
        <w:szCs w:val="32"/>
        <w:lang w:val="zh-CN" w:eastAsia="zh-CN" w:bidi="zh-CN"/>
      </w:rPr>
    </w:lvl>
    <w:lvl w:ilvl="2">
      <w:numFmt w:val="bullet"/>
      <w:lvlText w:val="•"/>
      <w:lvlJc w:val="left"/>
      <w:pPr>
        <w:ind w:left="2861" w:hanging="480"/>
      </w:pPr>
      <w:rPr>
        <w:rFonts w:hint="default"/>
        <w:lang w:val="zh-CN" w:eastAsia="zh-CN" w:bidi="zh-CN"/>
      </w:rPr>
    </w:lvl>
    <w:lvl w:ilvl="3">
      <w:numFmt w:val="bullet"/>
      <w:lvlText w:val="•"/>
      <w:lvlJc w:val="left"/>
      <w:pPr>
        <w:ind w:left="3661" w:hanging="480"/>
      </w:pPr>
      <w:rPr>
        <w:rFonts w:hint="default"/>
        <w:lang w:val="zh-CN" w:eastAsia="zh-CN" w:bidi="zh-CN"/>
      </w:rPr>
    </w:lvl>
    <w:lvl w:ilvl="4">
      <w:numFmt w:val="bullet"/>
      <w:lvlText w:val="•"/>
      <w:lvlJc w:val="left"/>
      <w:pPr>
        <w:ind w:left="4462" w:hanging="480"/>
      </w:pPr>
      <w:rPr>
        <w:rFonts w:hint="default"/>
        <w:lang w:val="zh-CN" w:eastAsia="zh-CN" w:bidi="zh-CN"/>
      </w:rPr>
    </w:lvl>
    <w:lvl w:ilvl="5">
      <w:numFmt w:val="bullet"/>
      <w:lvlText w:val="•"/>
      <w:lvlJc w:val="left"/>
      <w:pPr>
        <w:ind w:left="5263" w:hanging="480"/>
      </w:pPr>
      <w:rPr>
        <w:rFonts w:hint="default"/>
        <w:lang w:val="zh-CN" w:eastAsia="zh-CN" w:bidi="zh-CN"/>
      </w:rPr>
    </w:lvl>
    <w:lvl w:ilvl="6">
      <w:numFmt w:val="bullet"/>
      <w:lvlText w:val="•"/>
      <w:lvlJc w:val="left"/>
      <w:pPr>
        <w:ind w:left="6063" w:hanging="480"/>
      </w:pPr>
      <w:rPr>
        <w:rFonts w:hint="default"/>
        <w:lang w:val="zh-CN" w:eastAsia="zh-CN" w:bidi="zh-CN"/>
      </w:rPr>
    </w:lvl>
    <w:lvl w:ilvl="7">
      <w:numFmt w:val="bullet"/>
      <w:lvlText w:val="•"/>
      <w:lvlJc w:val="left"/>
      <w:pPr>
        <w:ind w:left="6864" w:hanging="480"/>
      </w:pPr>
      <w:rPr>
        <w:rFonts w:hint="default"/>
        <w:lang w:val="zh-CN" w:eastAsia="zh-CN" w:bidi="zh-CN"/>
      </w:rPr>
    </w:lvl>
    <w:lvl w:ilvl="8">
      <w:numFmt w:val="bullet"/>
      <w:lvlText w:val="•"/>
      <w:lvlJc w:val="left"/>
      <w:pPr>
        <w:ind w:left="7664" w:hanging="480"/>
      </w:pPr>
      <w:rPr>
        <w:rFonts w:hint="default"/>
        <w:lang w:val="zh-CN" w:eastAsia="zh-CN" w:bidi="zh-CN"/>
      </w:rPr>
    </w:lvl>
  </w:abstractNum>
  <w:abstractNum w:abstractNumId="2" w15:restartNumberingAfterBreak="0">
    <w:nsid w:val="0053208E"/>
    <w:multiLevelType w:val="multilevel"/>
    <w:tmpl w:val="0053208E"/>
    <w:lvl w:ilvl="0">
      <w:start w:val="1"/>
      <w:numFmt w:val="decimal"/>
      <w:lvlText w:val="%1"/>
      <w:lvlJc w:val="left"/>
      <w:pPr>
        <w:ind w:left="1267" w:hanging="480"/>
        <w:jc w:val="left"/>
      </w:pPr>
      <w:rPr>
        <w:rFonts w:hint="default"/>
        <w:lang w:val="zh-CN" w:eastAsia="zh-CN" w:bidi="zh-CN"/>
      </w:rPr>
    </w:lvl>
    <w:lvl w:ilvl="1">
      <w:start w:val="1"/>
      <w:numFmt w:val="decimal"/>
      <w:lvlText w:val="%1.%2"/>
      <w:lvlJc w:val="left"/>
      <w:pPr>
        <w:ind w:left="1267" w:hanging="480"/>
        <w:jc w:val="left"/>
      </w:pPr>
      <w:rPr>
        <w:rFonts w:ascii="Times New Roman" w:eastAsia="Times New Roman" w:hAnsi="Times New Roman" w:cs="Times New Roman" w:hint="default"/>
        <w:spacing w:val="-1"/>
        <w:w w:val="99"/>
        <w:sz w:val="32"/>
        <w:szCs w:val="32"/>
        <w:lang w:val="zh-CN" w:eastAsia="zh-CN" w:bidi="zh-CN"/>
      </w:rPr>
    </w:lvl>
    <w:lvl w:ilvl="2">
      <w:numFmt w:val="bullet"/>
      <w:lvlText w:val="•"/>
      <w:lvlJc w:val="left"/>
      <w:pPr>
        <w:ind w:left="2861" w:hanging="480"/>
      </w:pPr>
      <w:rPr>
        <w:rFonts w:hint="default"/>
        <w:lang w:val="zh-CN" w:eastAsia="zh-CN" w:bidi="zh-CN"/>
      </w:rPr>
    </w:lvl>
    <w:lvl w:ilvl="3">
      <w:numFmt w:val="bullet"/>
      <w:lvlText w:val="•"/>
      <w:lvlJc w:val="left"/>
      <w:pPr>
        <w:ind w:left="3661" w:hanging="480"/>
      </w:pPr>
      <w:rPr>
        <w:rFonts w:hint="default"/>
        <w:lang w:val="zh-CN" w:eastAsia="zh-CN" w:bidi="zh-CN"/>
      </w:rPr>
    </w:lvl>
    <w:lvl w:ilvl="4">
      <w:numFmt w:val="bullet"/>
      <w:lvlText w:val="•"/>
      <w:lvlJc w:val="left"/>
      <w:pPr>
        <w:ind w:left="4462" w:hanging="480"/>
      </w:pPr>
      <w:rPr>
        <w:rFonts w:hint="default"/>
        <w:lang w:val="zh-CN" w:eastAsia="zh-CN" w:bidi="zh-CN"/>
      </w:rPr>
    </w:lvl>
    <w:lvl w:ilvl="5">
      <w:numFmt w:val="bullet"/>
      <w:lvlText w:val="•"/>
      <w:lvlJc w:val="left"/>
      <w:pPr>
        <w:ind w:left="5263" w:hanging="480"/>
      </w:pPr>
      <w:rPr>
        <w:rFonts w:hint="default"/>
        <w:lang w:val="zh-CN" w:eastAsia="zh-CN" w:bidi="zh-CN"/>
      </w:rPr>
    </w:lvl>
    <w:lvl w:ilvl="6">
      <w:numFmt w:val="bullet"/>
      <w:lvlText w:val="•"/>
      <w:lvlJc w:val="left"/>
      <w:pPr>
        <w:ind w:left="6063" w:hanging="480"/>
      </w:pPr>
      <w:rPr>
        <w:rFonts w:hint="default"/>
        <w:lang w:val="zh-CN" w:eastAsia="zh-CN" w:bidi="zh-CN"/>
      </w:rPr>
    </w:lvl>
    <w:lvl w:ilvl="7">
      <w:numFmt w:val="bullet"/>
      <w:lvlText w:val="•"/>
      <w:lvlJc w:val="left"/>
      <w:pPr>
        <w:ind w:left="6864" w:hanging="480"/>
      </w:pPr>
      <w:rPr>
        <w:rFonts w:hint="default"/>
        <w:lang w:val="zh-CN" w:eastAsia="zh-CN" w:bidi="zh-CN"/>
      </w:rPr>
    </w:lvl>
    <w:lvl w:ilvl="8">
      <w:numFmt w:val="bullet"/>
      <w:lvlText w:val="•"/>
      <w:lvlJc w:val="left"/>
      <w:pPr>
        <w:ind w:left="7664" w:hanging="480"/>
      </w:pPr>
      <w:rPr>
        <w:rFonts w:hint="default"/>
        <w:lang w:val="zh-CN" w:eastAsia="zh-CN" w:bidi="zh-CN"/>
      </w:rPr>
    </w:lvl>
  </w:abstractNum>
  <w:abstractNum w:abstractNumId="3" w15:restartNumberingAfterBreak="0">
    <w:nsid w:val="058FF988"/>
    <w:multiLevelType w:val="singleLevel"/>
    <w:tmpl w:val="058FF988"/>
    <w:lvl w:ilvl="0">
      <w:start w:val="1"/>
      <w:numFmt w:val="decimal"/>
      <w:suff w:val="nothing"/>
      <w:lvlText w:val="（%1）"/>
      <w:lvlJc w:val="left"/>
    </w:lvl>
  </w:abstractNum>
  <w:abstractNum w:abstractNumId="4" w15:restartNumberingAfterBreak="0">
    <w:nsid w:val="0CF36A86"/>
    <w:multiLevelType w:val="multilevel"/>
    <w:tmpl w:val="0CF36A8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2F197BE0"/>
    <w:multiLevelType w:val="multilevel"/>
    <w:tmpl w:val="2F197BE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649016F"/>
    <w:multiLevelType w:val="singleLevel"/>
    <w:tmpl w:val="4649016F"/>
    <w:lvl w:ilvl="0">
      <w:start w:val="1"/>
      <w:numFmt w:val="decimal"/>
      <w:suff w:val="nothing"/>
      <w:lvlText w:val="（%1）"/>
      <w:lvlJc w:val="left"/>
    </w:lvl>
  </w:abstractNum>
  <w:abstractNum w:abstractNumId="7" w15:restartNumberingAfterBreak="0">
    <w:nsid w:val="48134FB3"/>
    <w:multiLevelType w:val="multilevel"/>
    <w:tmpl w:val="48134FB3"/>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59ADCABA"/>
    <w:multiLevelType w:val="multilevel"/>
    <w:tmpl w:val="59ADCABA"/>
    <w:lvl w:ilvl="0">
      <w:start w:val="3"/>
      <w:numFmt w:val="decimal"/>
      <w:lvlText w:val="%1"/>
      <w:lvlJc w:val="left"/>
      <w:pPr>
        <w:ind w:left="1267" w:hanging="480"/>
        <w:jc w:val="left"/>
      </w:pPr>
      <w:rPr>
        <w:rFonts w:hint="default"/>
        <w:lang w:val="zh-CN" w:eastAsia="zh-CN" w:bidi="zh-CN"/>
      </w:rPr>
    </w:lvl>
    <w:lvl w:ilvl="1">
      <w:start w:val="1"/>
      <w:numFmt w:val="decimal"/>
      <w:lvlText w:val="%1.%2"/>
      <w:lvlJc w:val="left"/>
      <w:pPr>
        <w:ind w:left="1267" w:hanging="480"/>
        <w:jc w:val="left"/>
      </w:pPr>
      <w:rPr>
        <w:rFonts w:ascii="Times New Roman" w:eastAsia="Times New Roman" w:hAnsi="Times New Roman" w:cs="Times New Roman" w:hint="default"/>
        <w:spacing w:val="-1"/>
        <w:w w:val="99"/>
        <w:sz w:val="32"/>
        <w:szCs w:val="32"/>
        <w:lang w:val="zh-CN" w:eastAsia="zh-CN" w:bidi="zh-CN"/>
      </w:rPr>
    </w:lvl>
    <w:lvl w:ilvl="2">
      <w:numFmt w:val="bullet"/>
      <w:lvlText w:val="•"/>
      <w:lvlJc w:val="left"/>
      <w:pPr>
        <w:ind w:left="2861" w:hanging="480"/>
      </w:pPr>
      <w:rPr>
        <w:rFonts w:hint="default"/>
        <w:lang w:val="zh-CN" w:eastAsia="zh-CN" w:bidi="zh-CN"/>
      </w:rPr>
    </w:lvl>
    <w:lvl w:ilvl="3">
      <w:numFmt w:val="bullet"/>
      <w:lvlText w:val="•"/>
      <w:lvlJc w:val="left"/>
      <w:pPr>
        <w:ind w:left="3661" w:hanging="480"/>
      </w:pPr>
      <w:rPr>
        <w:rFonts w:hint="default"/>
        <w:lang w:val="zh-CN" w:eastAsia="zh-CN" w:bidi="zh-CN"/>
      </w:rPr>
    </w:lvl>
    <w:lvl w:ilvl="4">
      <w:numFmt w:val="bullet"/>
      <w:lvlText w:val="•"/>
      <w:lvlJc w:val="left"/>
      <w:pPr>
        <w:ind w:left="4462" w:hanging="480"/>
      </w:pPr>
      <w:rPr>
        <w:rFonts w:hint="default"/>
        <w:lang w:val="zh-CN" w:eastAsia="zh-CN" w:bidi="zh-CN"/>
      </w:rPr>
    </w:lvl>
    <w:lvl w:ilvl="5">
      <w:numFmt w:val="bullet"/>
      <w:lvlText w:val="•"/>
      <w:lvlJc w:val="left"/>
      <w:pPr>
        <w:ind w:left="5263" w:hanging="480"/>
      </w:pPr>
      <w:rPr>
        <w:rFonts w:hint="default"/>
        <w:lang w:val="zh-CN" w:eastAsia="zh-CN" w:bidi="zh-CN"/>
      </w:rPr>
    </w:lvl>
    <w:lvl w:ilvl="6">
      <w:numFmt w:val="bullet"/>
      <w:lvlText w:val="•"/>
      <w:lvlJc w:val="left"/>
      <w:pPr>
        <w:ind w:left="6063" w:hanging="480"/>
      </w:pPr>
      <w:rPr>
        <w:rFonts w:hint="default"/>
        <w:lang w:val="zh-CN" w:eastAsia="zh-CN" w:bidi="zh-CN"/>
      </w:rPr>
    </w:lvl>
    <w:lvl w:ilvl="7">
      <w:numFmt w:val="bullet"/>
      <w:lvlText w:val="•"/>
      <w:lvlJc w:val="left"/>
      <w:pPr>
        <w:ind w:left="6864" w:hanging="480"/>
      </w:pPr>
      <w:rPr>
        <w:rFonts w:hint="default"/>
        <w:lang w:val="zh-CN" w:eastAsia="zh-CN" w:bidi="zh-CN"/>
      </w:rPr>
    </w:lvl>
    <w:lvl w:ilvl="8">
      <w:numFmt w:val="bullet"/>
      <w:lvlText w:val="•"/>
      <w:lvlJc w:val="left"/>
      <w:pPr>
        <w:ind w:left="7664" w:hanging="480"/>
      </w:pPr>
      <w:rPr>
        <w:rFonts w:hint="default"/>
        <w:lang w:val="zh-CN" w:eastAsia="zh-CN" w:bidi="zh-CN"/>
      </w:rPr>
    </w:lvl>
  </w:abstractNum>
  <w:abstractNum w:abstractNumId="9" w15:restartNumberingAfterBreak="0">
    <w:nsid w:val="5A7E64FD"/>
    <w:multiLevelType w:val="multilevel"/>
    <w:tmpl w:val="5A7E64FD"/>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0" w15:restartNumberingAfterBreak="0">
    <w:nsid w:val="61EA177F"/>
    <w:multiLevelType w:val="multilevel"/>
    <w:tmpl w:val="61EA177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15:restartNumberingAfterBreak="0">
    <w:nsid w:val="7C3314BD"/>
    <w:multiLevelType w:val="multilevel"/>
    <w:tmpl w:val="7C3314BD"/>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237279512">
    <w:abstractNumId w:val="9"/>
  </w:num>
  <w:num w:numId="2" w16cid:durableId="1513865">
    <w:abstractNumId w:val="3"/>
  </w:num>
  <w:num w:numId="3" w16cid:durableId="1272202283">
    <w:abstractNumId w:val="11"/>
  </w:num>
  <w:num w:numId="4" w16cid:durableId="1485511992">
    <w:abstractNumId w:val="4"/>
  </w:num>
  <w:num w:numId="5" w16cid:durableId="326983785">
    <w:abstractNumId w:val="5"/>
  </w:num>
  <w:num w:numId="6" w16cid:durableId="1159888141">
    <w:abstractNumId w:val="10"/>
  </w:num>
  <w:num w:numId="7" w16cid:durableId="1600988864">
    <w:abstractNumId w:val="7"/>
  </w:num>
  <w:num w:numId="8" w16cid:durableId="871069709">
    <w:abstractNumId w:val="0"/>
  </w:num>
  <w:num w:numId="9" w16cid:durableId="967666162">
    <w:abstractNumId w:val="6"/>
  </w:num>
  <w:num w:numId="10" w16cid:durableId="910389444">
    <w:abstractNumId w:val="2"/>
  </w:num>
  <w:num w:numId="11" w16cid:durableId="1156528308">
    <w:abstractNumId w:val="1"/>
  </w:num>
  <w:num w:numId="12" w16cid:durableId="1925013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776"/>
    <w:rsid w:val="00006190"/>
    <w:rsid w:val="00022470"/>
    <w:rsid w:val="00024D4D"/>
    <w:rsid w:val="000443C3"/>
    <w:rsid w:val="0007277F"/>
    <w:rsid w:val="000741DD"/>
    <w:rsid w:val="0007488C"/>
    <w:rsid w:val="000760B3"/>
    <w:rsid w:val="000877B8"/>
    <w:rsid w:val="00092BFD"/>
    <w:rsid w:val="00095D23"/>
    <w:rsid w:val="000A39F4"/>
    <w:rsid w:val="000B7D3E"/>
    <w:rsid w:val="000C2150"/>
    <w:rsid w:val="000C2811"/>
    <w:rsid w:val="000C3A29"/>
    <w:rsid w:val="000D04AC"/>
    <w:rsid w:val="000D2645"/>
    <w:rsid w:val="000F45AD"/>
    <w:rsid w:val="00136964"/>
    <w:rsid w:val="00141CEA"/>
    <w:rsid w:val="0014717F"/>
    <w:rsid w:val="00151C0D"/>
    <w:rsid w:val="00152841"/>
    <w:rsid w:val="00185508"/>
    <w:rsid w:val="001963E6"/>
    <w:rsid w:val="001A1197"/>
    <w:rsid w:val="001A2C5B"/>
    <w:rsid w:val="001B4722"/>
    <w:rsid w:val="001C2743"/>
    <w:rsid w:val="001C2F5F"/>
    <w:rsid w:val="001C353B"/>
    <w:rsid w:val="001C4F01"/>
    <w:rsid w:val="001D6BA3"/>
    <w:rsid w:val="001E4965"/>
    <w:rsid w:val="002042B9"/>
    <w:rsid w:val="00217015"/>
    <w:rsid w:val="0021776E"/>
    <w:rsid w:val="00235A61"/>
    <w:rsid w:val="00235B8B"/>
    <w:rsid w:val="00273AD6"/>
    <w:rsid w:val="002C6729"/>
    <w:rsid w:val="002D234C"/>
    <w:rsid w:val="002D4CDF"/>
    <w:rsid w:val="002D6E1F"/>
    <w:rsid w:val="002F218A"/>
    <w:rsid w:val="003209DA"/>
    <w:rsid w:val="00335295"/>
    <w:rsid w:val="003352F5"/>
    <w:rsid w:val="00347ECB"/>
    <w:rsid w:val="00362709"/>
    <w:rsid w:val="00373E27"/>
    <w:rsid w:val="00390325"/>
    <w:rsid w:val="003F67AC"/>
    <w:rsid w:val="0041511A"/>
    <w:rsid w:val="00430F44"/>
    <w:rsid w:val="00454779"/>
    <w:rsid w:val="00492793"/>
    <w:rsid w:val="00497E14"/>
    <w:rsid w:val="004A067C"/>
    <w:rsid w:val="004C6D40"/>
    <w:rsid w:val="004E42EC"/>
    <w:rsid w:val="00560425"/>
    <w:rsid w:val="00561C34"/>
    <w:rsid w:val="00573133"/>
    <w:rsid w:val="00574288"/>
    <w:rsid w:val="005865B9"/>
    <w:rsid w:val="005C58BF"/>
    <w:rsid w:val="005F4D88"/>
    <w:rsid w:val="00603BFB"/>
    <w:rsid w:val="006049B3"/>
    <w:rsid w:val="0060552D"/>
    <w:rsid w:val="00612050"/>
    <w:rsid w:val="0061357B"/>
    <w:rsid w:val="00637033"/>
    <w:rsid w:val="0066344C"/>
    <w:rsid w:val="006A77C3"/>
    <w:rsid w:val="006B1029"/>
    <w:rsid w:val="006B6BA9"/>
    <w:rsid w:val="006D6720"/>
    <w:rsid w:val="006E7DD9"/>
    <w:rsid w:val="0071532C"/>
    <w:rsid w:val="007249D9"/>
    <w:rsid w:val="0074046F"/>
    <w:rsid w:val="0075460B"/>
    <w:rsid w:val="007606DB"/>
    <w:rsid w:val="0076252F"/>
    <w:rsid w:val="007673C7"/>
    <w:rsid w:val="00775623"/>
    <w:rsid w:val="007767C7"/>
    <w:rsid w:val="00777967"/>
    <w:rsid w:val="007C0D9F"/>
    <w:rsid w:val="007C5D6A"/>
    <w:rsid w:val="007D2F6C"/>
    <w:rsid w:val="007E48F1"/>
    <w:rsid w:val="007F56FF"/>
    <w:rsid w:val="00810170"/>
    <w:rsid w:val="00821416"/>
    <w:rsid w:val="00826D1C"/>
    <w:rsid w:val="008316F8"/>
    <w:rsid w:val="00836CF1"/>
    <w:rsid w:val="008374E5"/>
    <w:rsid w:val="00841EC8"/>
    <w:rsid w:val="0084554B"/>
    <w:rsid w:val="00857776"/>
    <w:rsid w:val="00887E9F"/>
    <w:rsid w:val="008B0682"/>
    <w:rsid w:val="00901CCD"/>
    <w:rsid w:val="00903869"/>
    <w:rsid w:val="009265F7"/>
    <w:rsid w:val="00934F97"/>
    <w:rsid w:val="00964ADD"/>
    <w:rsid w:val="0097238C"/>
    <w:rsid w:val="009A0F28"/>
    <w:rsid w:val="009A620A"/>
    <w:rsid w:val="009B309F"/>
    <w:rsid w:val="009C3A2A"/>
    <w:rsid w:val="009D2382"/>
    <w:rsid w:val="009D2BCE"/>
    <w:rsid w:val="009D4E78"/>
    <w:rsid w:val="00A062C2"/>
    <w:rsid w:val="00A3344D"/>
    <w:rsid w:val="00A439A8"/>
    <w:rsid w:val="00A70E50"/>
    <w:rsid w:val="00A867A2"/>
    <w:rsid w:val="00AA54F4"/>
    <w:rsid w:val="00AB354A"/>
    <w:rsid w:val="00AB3AA1"/>
    <w:rsid w:val="00AB7BE6"/>
    <w:rsid w:val="00AF1545"/>
    <w:rsid w:val="00AF25E4"/>
    <w:rsid w:val="00AF3DA7"/>
    <w:rsid w:val="00B15248"/>
    <w:rsid w:val="00B245ED"/>
    <w:rsid w:val="00B36048"/>
    <w:rsid w:val="00B378C6"/>
    <w:rsid w:val="00B429E9"/>
    <w:rsid w:val="00B62C9C"/>
    <w:rsid w:val="00B63879"/>
    <w:rsid w:val="00B82AB3"/>
    <w:rsid w:val="00B85DF6"/>
    <w:rsid w:val="00B93B2B"/>
    <w:rsid w:val="00BC2877"/>
    <w:rsid w:val="00BE2597"/>
    <w:rsid w:val="00BF1B1C"/>
    <w:rsid w:val="00BF7E01"/>
    <w:rsid w:val="00C134EC"/>
    <w:rsid w:val="00C17E22"/>
    <w:rsid w:val="00C715AA"/>
    <w:rsid w:val="00C86D5B"/>
    <w:rsid w:val="00C93B4C"/>
    <w:rsid w:val="00CA15B0"/>
    <w:rsid w:val="00CA2C3B"/>
    <w:rsid w:val="00CD1147"/>
    <w:rsid w:val="00CE0657"/>
    <w:rsid w:val="00D02E6F"/>
    <w:rsid w:val="00D04493"/>
    <w:rsid w:val="00D05393"/>
    <w:rsid w:val="00D2656B"/>
    <w:rsid w:val="00D33FDB"/>
    <w:rsid w:val="00D43CE3"/>
    <w:rsid w:val="00D54338"/>
    <w:rsid w:val="00D5553F"/>
    <w:rsid w:val="00D65A28"/>
    <w:rsid w:val="00D77CA0"/>
    <w:rsid w:val="00D82EAC"/>
    <w:rsid w:val="00D835B7"/>
    <w:rsid w:val="00DA5EAB"/>
    <w:rsid w:val="00DB2F49"/>
    <w:rsid w:val="00DC208E"/>
    <w:rsid w:val="00DC76C4"/>
    <w:rsid w:val="00DD7329"/>
    <w:rsid w:val="00DF3517"/>
    <w:rsid w:val="00DF3B35"/>
    <w:rsid w:val="00E45929"/>
    <w:rsid w:val="00E6454F"/>
    <w:rsid w:val="00E7640D"/>
    <w:rsid w:val="00E76530"/>
    <w:rsid w:val="00E840E0"/>
    <w:rsid w:val="00EA30CA"/>
    <w:rsid w:val="00EC35A8"/>
    <w:rsid w:val="00EF328F"/>
    <w:rsid w:val="00FA4F81"/>
    <w:rsid w:val="00FB588B"/>
    <w:rsid w:val="00FC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5F855B"/>
  <w15:docId w15:val="{3AEDB948-CEFB-47F7-B3A4-891807553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1357B"/>
    <w:pPr>
      <w:keepNext/>
      <w:keepLines/>
      <w:spacing w:before="340" w:after="330" w:line="578" w:lineRule="auto"/>
      <w:outlineLvl w:val="0"/>
    </w:pPr>
    <w:rPr>
      <w:b/>
      <w:bCs/>
      <w:kern w:val="44"/>
      <w:sz w:val="44"/>
      <w:szCs w:val="44"/>
    </w:rPr>
  </w:style>
  <w:style w:type="paragraph" w:styleId="2">
    <w:name w:val="heading 2"/>
    <w:basedOn w:val="a"/>
    <w:next w:val="a"/>
    <w:link w:val="20"/>
    <w:uiPriority w:val="9"/>
    <w:qFormat/>
    <w:rsid w:val="00273AD6"/>
    <w:pPr>
      <w:keepNext/>
      <w:keepLines/>
      <w:spacing w:before="260" w:after="260" w:line="416" w:lineRule="auto"/>
      <w:outlineLvl w:val="1"/>
    </w:pPr>
    <w:rPr>
      <w:rFonts w:ascii="Cambria" w:eastAsia="方正仿宋_GBK" w:hAnsi="Cambria" w:cs="Times New Roman"/>
      <w:b/>
      <w:sz w:val="32"/>
      <w:szCs w:val="20"/>
    </w:rPr>
  </w:style>
  <w:style w:type="paragraph" w:styleId="3">
    <w:name w:val="heading 3"/>
    <w:basedOn w:val="a"/>
    <w:next w:val="a"/>
    <w:link w:val="30"/>
    <w:qFormat/>
    <w:rsid w:val="00092BFD"/>
    <w:pPr>
      <w:keepNext/>
      <w:keepLines/>
      <w:spacing w:before="260" w:after="260" w:line="416" w:lineRule="auto"/>
      <w:outlineLvl w:val="2"/>
    </w:pPr>
    <w:rPr>
      <w:rFonts w:ascii="Times New Roman" w:eastAsia="方正仿宋_GBK" w:hAnsi="Times New Roman"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2C672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2C6729"/>
    <w:rPr>
      <w:sz w:val="18"/>
      <w:szCs w:val="18"/>
    </w:rPr>
  </w:style>
  <w:style w:type="paragraph" w:styleId="a5">
    <w:name w:val="footer"/>
    <w:basedOn w:val="a"/>
    <w:link w:val="a6"/>
    <w:unhideWhenUsed/>
    <w:rsid w:val="002C6729"/>
    <w:pPr>
      <w:tabs>
        <w:tab w:val="center" w:pos="4153"/>
        <w:tab w:val="right" w:pos="8306"/>
      </w:tabs>
      <w:snapToGrid w:val="0"/>
      <w:jc w:val="left"/>
    </w:pPr>
    <w:rPr>
      <w:sz w:val="18"/>
      <w:szCs w:val="18"/>
    </w:rPr>
  </w:style>
  <w:style w:type="character" w:customStyle="1" w:styleId="a6">
    <w:name w:val="页脚 字符"/>
    <w:basedOn w:val="a0"/>
    <w:link w:val="a5"/>
    <w:uiPriority w:val="99"/>
    <w:rsid w:val="002C6729"/>
    <w:rPr>
      <w:sz w:val="18"/>
      <w:szCs w:val="18"/>
    </w:rPr>
  </w:style>
  <w:style w:type="character" w:customStyle="1" w:styleId="20">
    <w:name w:val="标题 2 字符"/>
    <w:basedOn w:val="a0"/>
    <w:link w:val="2"/>
    <w:uiPriority w:val="9"/>
    <w:rsid w:val="00273AD6"/>
    <w:rPr>
      <w:rFonts w:ascii="Cambria" w:eastAsia="方正仿宋_GBK" w:hAnsi="Cambria" w:cs="Times New Roman"/>
      <w:b/>
      <w:sz w:val="32"/>
      <w:szCs w:val="20"/>
    </w:rPr>
  </w:style>
  <w:style w:type="paragraph" w:styleId="a7">
    <w:name w:val="Normal (Web)"/>
    <w:basedOn w:val="a"/>
    <w:uiPriority w:val="99"/>
    <w:unhideWhenUsed/>
    <w:rsid w:val="000443C3"/>
    <w:pPr>
      <w:widowControl/>
      <w:spacing w:before="100" w:beforeAutospacing="1" w:after="100" w:afterAutospacing="1"/>
      <w:jc w:val="left"/>
    </w:pPr>
    <w:rPr>
      <w:rFonts w:ascii="宋体" w:eastAsia="宋体" w:hAnsi="宋体" w:cs="宋体"/>
      <w:kern w:val="0"/>
      <w:sz w:val="24"/>
      <w:szCs w:val="24"/>
    </w:rPr>
  </w:style>
  <w:style w:type="character" w:customStyle="1" w:styleId="30">
    <w:name w:val="标题 3 字符"/>
    <w:basedOn w:val="a0"/>
    <w:link w:val="3"/>
    <w:rsid w:val="00092BFD"/>
    <w:rPr>
      <w:rFonts w:ascii="Times New Roman" w:eastAsia="方正仿宋_GBK" w:hAnsi="Times New Roman" w:cs="Times New Roman"/>
      <w:b/>
      <w:bCs/>
      <w:sz w:val="32"/>
      <w:szCs w:val="32"/>
    </w:rPr>
  </w:style>
  <w:style w:type="character" w:styleId="a8">
    <w:name w:val="footnote reference"/>
    <w:uiPriority w:val="99"/>
    <w:unhideWhenUsed/>
    <w:rsid w:val="00235A61"/>
    <w:rPr>
      <w:rFonts w:ascii="Times New Roman" w:eastAsia="宋体" w:hAnsi="Times New Roman" w:cs="Times New Roman"/>
      <w:vertAlign w:val="superscript"/>
    </w:rPr>
  </w:style>
  <w:style w:type="character" w:styleId="a9">
    <w:name w:val="page number"/>
    <w:unhideWhenUsed/>
    <w:rsid w:val="00235A61"/>
    <w:rPr>
      <w:rFonts w:ascii="Times New Roman" w:eastAsia="宋体" w:hAnsi="Times New Roman" w:cs="Times New Roman"/>
    </w:rPr>
  </w:style>
  <w:style w:type="paragraph" w:styleId="aa">
    <w:name w:val="footnote text"/>
    <w:basedOn w:val="a"/>
    <w:link w:val="ab"/>
    <w:uiPriority w:val="99"/>
    <w:unhideWhenUsed/>
    <w:rsid w:val="00235A61"/>
    <w:pPr>
      <w:snapToGrid w:val="0"/>
      <w:jc w:val="left"/>
    </w:pPr>
    <w:rPr>
      <w:rFonts w:ascii="Times New Roman" w:eastAsia="宋体" w:hAnsi="Times New Roman" w:cs="Times New Roman"/>
      <w:sz w:val="18"/>
      <w:szCs w:val="18"/>
    </w:rPr>
  </w:style>
  <w:style w:type="character" w:customStyle="1" w:styleId="ab">
    <w:name w:val="脚注文本 字符"/>
    <w:basedOn w:val="a0"/>
    <w:link w:val="aa"/>
    <w:uiPriority w:val="99"/>
    <w:rsid w:val="00235A61"/>
    <w:rPr>
      <w:rFonts w:ascii="Times New Roman" w:eastAsia="宋体" w:hAnsi="Times New Roman" w:cs="Times New Roman"/>
      <w:sz w:val="18"/>
      <w:szCs w:val="18"/>
    </w:rPr>
  </w:style>
  <w:style w:type="paragraph" w:customStyle="1" w:styleId="11">
    <w:name w:val="列出段落1"/>
    <w:basedOn w:val="a"/>
    <w:qFormat/>
    <w:rsid w:val="00235A61"/>
    <w:pPr>
      <w:ind w:firstLineChars="200" w:firstLine="420"/>
    </w:pPr>
    <w:rPr>
      <w:rFonts w:ascii="Times New Roman" w:eastAsia="宋体" w:hAnsi="Times New Roman" w:cs="Times New Roman"/>
      <w:szCs w:val="24"/>
    </w:rPr>
  </w:style>
  <w:style w:type="paragraph" w:styleId="ac">
    <w:name w:val="List Paragraph"/>
    <w:basedOn w:val="a"/>
    <w:uiPriority w:val="1"/>
    <w:qFormat/>
    <w:rsid w:val="000B7D3E"/>
    <w:pPr>
      <w:ind w:firstLineChars="200" w:firstLine="420"/>
    </w:pPr>
  </w:style>
  <w:style w:type="paragraph" w:styleId="ad">
    <w:name w:val="Date"/>
    <w:basedOn w:val="a"/>
    <w:next w:val="a"/>
    <w:link w:val="ae"/>
    <w:uiPriority w:val="99"/>
    <w:semiHidden/>
    <w:unhideWhenUsed/>
    <w:rsid w:val="00152841"/>
    <w:pPr>
      <w:ind w:leftChars="2500" w:left="100"/>
    </w:pPr>
  </w:style>
  <w:style w:type="character" w:customStyle="1" w:styleId="ae">
    <w:name w:val="日期 字符"/>
    <w:basedOn w:val="a0"/>
    <w:link w:val="ad"/>
    <w:uiPriority w:val="99"/>
    <w:semiHidden/>
    <w:rsid w:val="00152841"/>
  </w:style>
  <w:style w:type="character" w:customStyle="1" w:styleId="10">
    <w:name w:val="标题 1 字符"/>
    <w:basedOn w:val="a0"/>
    <w:link w:val="1"/>
    <w:uiPriority w:val="9"/>
    <w:rsid w:val="0061357B"/>
    <w:rPr>
      <w:b/>
      <w:bCs/>
      <w:kern w:val="44"/>
      <w:sz w:val="44"/>
      <w:szCs w:val="44"/>
    </w:rPr>
  </w:style>
  <w:style w:type="paragraph" w:styleId="af">
    <w:name w:val="Body Text"/>
    <w:basedOn w:val="a"/>
    <w:link w:val="af0"/>
    <w:uiPriority w:val="1"/>
    <w:qFormat/>
    <w:rsid w:val="0061357B"/>
    <w:pPr>
      <w:autoSpaceDE w:val="0"/>
      <w:autoSpaceDN w:val="0"/>
      <w:jc w:val="left"/>
    </w:pPr>
    <w:rPr>
      <w:rFonts w:ascii="宋体" w:eastAsia="宋体" w:hAnsi="宋体" w:cs="宋体"/>
      <w:kern w:val="0"/>
      <w:sz w:val="32"/>
      <w:szCs w:val="32"/>
      <w:lang w:val="zh-CN" w:bidi="zh-CN"/>
    </w:rPr>
  </w:style>
  <w:style w:type="character" w:customStyle="1" w:styleId="af0">
    <w:name w:val="正文文本 字符"/>
    <w:basedOn w:val="a0"/>
    <w:link w:val="af"/>
    <w:uiPriority w:val="1"/>
    <w:rsid w:val="0061357B"/>
    <w:rPr>
      <w:rFonts w:ascii="宋体" w:eastAsia="宋体" w:hAnsi="宋体" w:cs="宋体"/>
      <w:kern w:val="0"/>
      <w:sz w:val="32"/>
      <w:szCs w:val="32"/>
      <w:lang w:val="zh-CN" w:bidi="zh-CN"/>
    </w:rPr>
  </w:style>
  <w:style w:type="paragraph" w:customStyle="1" w:styleId="TableParagraph">
    <w:name w:val="Table Paragraph"/>
    <w:basedOn w:val="a"/>
    <w:uiPriority w:val="1"/>
    <w:qFormat/>
    <w:rsid w:val="0061357B"/>
    <w:pPr>
      <w:autoSpaceDE w:val="0"/>
      <w:autoSpaceDN w:val="0"/>
      <w:jc w:val="left"/>
    </w:pPr>
    <w:rPr>
      <w:rFonts w:ascii="宋体" w:eastAsia="宋体" w:hAnsi="宋体" w:cs="宋体"/>
      <w:kern w:val="0"/>
      <w:sz w:val="22"/>
      <w:lang w:val="zh-CN" w:bidi="zh-CN"/>
    </w:rPr>
  </w:style>
  <w:style w:type="paragraph" w:customStyle="1" w:styleId="CharCharCharCharCharCharChar">
    <w:name w:val="Char Char Char Char Char Char Char"/>
    <w:basedOn w:val="a"/>
    <w:rsid w:val="00B85DF6"/>
    <w:rPr>
      <w:rFonts w:ascii="Calibri" w:eastAsia="宋体" w:hAnsi="Calibri"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067286">
      <w:bodyDiv w:val="1"/>
      <w:marLeft w:val="0"/>
      <w:marRight w:val="0"/>
      <w:marTop w:val="0"/>
      <w:marBottom w:val="0"/>
      <w:divBdr>
        <w:top w:val="none" w:sz="0" w:space="0" w:color="auto"/>
        <w:left w:val="none" w:sz="0" w:space="0" w:color="auto"/>
        <w:bottom w:val="none" w:sz="0" w:space="0" w:color="auto"/>
        <w:right w:val="none" w:sz="0" w:space="0" w:color="auto"/>
      </w:divBdr>
    </w:div>
    <w:div w:id="666909498">
      <w:bodyDiv w:val="1"/>
      <w:marLeft w:val="0"/>
      <w:marRight w:val="0"/>
      <w:marTop w:val="0"/>
      <w:marBottom w:val="0"/>
      <w:divBdr>
        <w:top w:val="none" w:sz="0" w:space="0" w:color="auto"/>
        <w:left w:val="none" w:sz="0" w:space="0" w:color="auto"/>
        <w:bottom w:val="none" w:sz="0" w:space="0" w:color="auto"/>
        <w:right w:val="none" w:sz="0" w:space="0" w:color="auto"/>
      </w:divBdr>
    </w:div>
    <w:div w:id="700937725">
      <w:bodyDiv w:val="1"/>
      <w:marLeft w:val="0"/>
      <w:marRight w:val="0"/>
      <w:marTop w:val="0"/>
      <w:marBottom w:val="0"/>
      <w:divBdr>
        <w:top w:val="none" w:sz="0" w:space="0" w:color="auto"/>
        <w:left w:val="none" w:sz="0" w:space="0" w:color="auto"/>
        <w:bottom w:val="none" w:sz="0" w:space="0" w:color="auto"/>
        <w:right w:val="none" w:sz="0" w:space="0" w:color="auto"/>
      </w:divBdr>
    </w:div>
    <w:div w:id="1185049458">
      <w:bodyDiv w:val="1"/>
      <w:marLeft w:val="0"/>
      <w:marRight w:val="0"/>
      <w:marTop w:val="0"/>
      <w:marBottom w:val="0"/>
      <w:divBdr>
        <w:top w:val="none" w:sz="0" w:space="0" w:color="auto"/>
        <w:left w:val="none" w:sz="0" w:space="0" w:color="auto"/>
        <w:bottom w:val="none" w:sz="0" w:space="0" w:color="auto"/>
        <w:right w:val="none" w:sz="0" w:space="0" w:color="auto"/>
      </w:divBdr>
    </w:div>
    <w:div w:id="1245216162">
      <w:bodyDiv w:val="1"/>
      <w:marLeft w:val="0"/>
      <w:marRight w:val="0"/>
      <w:marTop w:val="0"/>
      <w:marBottom w:val="0"/>
      <w:divBdr>
        <w:top w:val="none" w:sz="0" w:space="0" w:color="auto"/>
        <w:left w:val="none" w:sz="0" w:space="0" w:color="auto"/>
        <w:bottom w:val="none" w:sz="0" w:space="0" w:color="auto"/>
        <w:right w:val="none" w:sz="0" w:space="0" w:color="auto"/>
      </w:divBdr>
    </w:div>
    <w:div w:id="1667972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216</Words>
  <Characters>1232</Characters>
  <Application>Microsoft Office Word</Application>
  <DocSecurity>0</DocSecurity>
  <Lines>10</Lines>
  <Paragraphs>2</Paragraphs>
  <ScaleCrop>false</ScaleCrop>
  <Company/>
  <LinksUpToDate>false</LinksUpToDate>
  <CharactersWithSpaces>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dc:creator>
  <cp:lastModifiedBy>任雯君</cp:lastModifiedBy>
  <cp:revision>10</cp:revision>
  <dcterms:created xsi:type="dcterms:W3CDTF">2021-09-17T09:47:00Z</dcterms:created>
  <dcterms:modified xsi:type="dcterms:W3CDTF">2022-11-26T04:32:00Z</dcterms:modified>
</cp:coreProperties>
</file>